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D8" w:rsidRPr="00555A00" w:rsidRDefault="005913D8" w:rsidP="005913D8">
      <w:pPr>
        <w:jc w:val="center"/>
        <w:rPr>
          <w:sz w:val="28"/>
          <w:szCs w:val="26"/>
        </w:rPr>
      </w:pPr>
      <w:r w:rsidRPr="00555A00">
        <w:rPr>
          <w:sz w:val="28"/>
          <w:szCs w:val="26"/>
        </w:rPr>
        <w:t>РОССИЙСКАЯ ФЕДЕРАЦИЯ</w:t>
      </w:r>
    </w:p>
    <w:p w:rsidR="005913D8" w:rsidRPr="00555A00" w:rsidRDefault="005913D8" w:rsidP="005913D8">
      <w:pPr>
        <w:jc w:val="center"/>
        <w:rPr>
          <w:sz w:val="28"/>
          <w:szCs w:val="26"/>
        </w:rPr>
      </w:pPr>
      <w:r w:rsidRPr="00555A00">
        <w:rPr>
          <w:sz w:val="28"/>
          <w:szCs w:val="26"/>
        </w:rPr>
        <w:t>АДМИНИСТРАЦИЯ ТРУБЧЕВСКОГО МУНИЦИПАЛЬНОГО РАЙОНА</w:t>
      </w:r>
    </w:p>
    <w:p w:rsidR="005913D8" w:rsidRPr="00525604" w:rsidRDefault="005913D8" w:rsidP="005913D8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1" o:spid="_x0000_s1109" style="position:absolute;left:0;text-align:left;z-index:25167257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913D8" w:rsidRPr="00525604" w:rsidRDefault="005913D8" w:rsidP="005913D8">
      <w:pPr>
        <w:jc w:val="center"/>
        <w:rPr>
          <w:b/>
          <w:sz w:val="44"/>
          <w:szCs w:val="44"/>
        </w:rPr>
      </w:pPr>
      <w:r w:rsidRPr="00525604">
        <w:rPr>
          <w:b/>
          <w:sz w:val="44"/>
          <w:szCs w:val="44"/>
        </w:rPr>
        <w:t>П О С Т А Н О В Л Е Н И Е</w:t>
      </w:r>
    </w:p>
    <w:p w:rsidR="005913D8" w:rsidRPr="00525604" w:rsidRDefault="005913D8" w:rsidP="005913D8">
      <w:pPr>
        <w:tabs>
          <w:tab w:val="left" w:pos="3675"/>
        </w:tabs>
        <w:jc w:val="center"/>
        <w:rPr>
          <w:sz w:val="26"/>
          <w:szCs w:val="26"/>
        </w:rPr>
      </w:pPr>
    </w:p>
    <w:p w:rsidR="005913D8" w:rsidRPr="00525604" w:rsidRDefault="005913D8" w:rsidP="005913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525604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___________г. № ____</w:t>
      </w:r>
    </w:p>
    <w:p w:rsidR="005913D8" w:rsidRPr="00525604" w:rsidRDefault="005913D8" w:rsidP="005913D8">
      <w:pPr>
        <w:jc w:val="both"/>
        <w:rPr>
          <w:sz w:val="26"/>
          <w:szCs w:val="26"/>
        </w:rPr>
      </w:pPr>
      <w:r w:rsidRPr="00525604">
        <w:rPr>
          <w:sz w:val="26"/>
          <w:szCs w:val="26"/>
        </w:rPr>
        <w:t>г.Трубчевск</w:t>
      </w:r>
    </w:p>
    <w:p w:rsidR="005913D8" w:rsidRPr="00525604" w:rsidRDefault="005913D8" w:rsidP="005913D8">
      <w:pPr>
        <w:jc w:val="both"/>
        <w:rPr>
          <w:sz w:val="26"/>
          <w:szCs w:val="26"/>
        </w:rPr>
      </w:pPr>
    </w:p>
    <w:p w:rsidR="005913D8" w:rsidRPr="00B364D3" w:rsidRDefault="005913D8" w:rsidP="005913D8">
      <w:pPr>
        <w:jc w:val="both"/>
        <w:rPr>
          <w:sz w:val="26"/>
          <w:szCs w:val="26"/>
        </w:rPr>
      </w:pPr>
      <w:r w:rsidRPr="00B364D3">
        <w:rPr>
          <w:sz w:val="26"/>
          <w:szCs w:val="26"/>
        </w:rPr>
        <w:t>Об утверждении административного регламента</w:t>
      </w:r>
    </w:p>
    <w:p w:rsidR="005913D8" w:rsidRPr="00B364D3" w:rsidRDefault="005913D8" w:rsidP="005913D8">
      <w:pPr>
        <w:jc w:val="both"/>
        <w:rPr>
          <w:sz w:val="26"/>
          <w:szCs w:val="26"/>
        </w:rPr>
      </w:pPr>
      <w:r w:rsidRPr="00B364D3">
        <w:rPr>
          <w:sz w:val="26"/>
          <w:szCs w:val="26"/>
        </w:rPr>
        <w:t xml:space="preserve">предоставления муниципальной услуги </w:t>
      </w:r>
    </w:p>
    <w:p w:rsidR="005913D8" w:rsidRPr="00B364D3" w:rsidRDefault="005913D8" w:rsidP="005913D8">
      <w:pPr>
        <w:jc w:val="both"/>
        <w:rPr>
          <w:sz w:val="26"/>
          <w:szCs w:val="26"/>
        </w:rPr>
      </w:pPr>
      <w:r w:rsidRPr="00B364D3">
        <w:rPr>
          <w:sz w:val="26"/>
          <w:szCs w:val="26"/>
        </w:rPr>
        <w:t xml:space="preserve">администрацией Трубчевского муниципального района </w:t>
      </w:r>
    </w:p>
    <w:p w:rsidR="00B364D3" w:rsidRPr="00B364D3" w:rsidRDefault="00B364D3" w:rsidP="005913D8">
      <w:pPr>
        <w:shd w:val="clear" w:color="auto" w:fill="FFFFFF"/>
        <w:jc w:val="both"/>
        <w:rPr>
          <w:sz w:val="26"/>
          <w:szCs w:val="26"/>
        </w:rPr>
      </w:pPr>
      <w:r w:rsidRPr="00B364D3">
        <w:rPr>
          <w:sz w:val="26"/>
          <w:szCs w:val="26"/>
        </w:rPr>
        <w:t>"Предоставление разрешения на осуществление</w:t>
      </w:r>
    </w:p>
    <w:p w:rsidR="00B364D3" w:rsidRPr="00B364D3" w:rsidRDefault="00B364D3" w:rsidP="005913D8">
      <w:pPr>
        <w:shd w:val="clear" w:color="auto" w:fill="FFFFFF"/>
        <w:jc w:val="both"/>
        <w:rPr>
          <w:sz w:val="26"/>
          <w:szCs w:val="26"/>
        </w:rPr>
      </w:pPr>
      <w:r w:rsidRPr="00B364D3">
        <w:rPr>
          <w:sz w:val="26"/>
          <w:szCs w:val="26"/>
        </w:rPr>
        <w:t xml:space="preserve"> </w:t>
      </w:r>
      <w:r w:rsidRPr="00B364D3">
        <w:rPr>
          <w:bCs/>
          <w:sz w:val="26"/>
          <w:szCs w:val="26"/>
        </w:rPr>
        <w:t>земляных работ</w:t>
      </w:r>
      <w:r w:rsidRPr="00B364D3">
        <w:rPr>
          <w:sz w:val="26"/>
          <w:szCs w:val="26"/>
        </w:rPr>
        <w:t xml:space="preserve"> на территории Трубчевского</w:t>
      </w:r>
    </w:p>
    <w:p w:rsidR="005913D8" w:rsidRPr="00B364D3" w:rsidRDefault="00B364D3" w:rsidP="005913D8">
      <w:pPr>
        <w:shd w:val="clear" w:color="auto" w:fill="FFFFFF"/>
        <w:jc w:val="both"/>
        <w:rPr>
          <w:sz w:val="26"/>
          <w:szCs w:val="26"/>
        </w:rPr>
      </w:pPr>
      <w:r w:rsidRPr="00B364D3">
        <w:rPr>
          <w:sz w:val="26"/>
          <w:szCs w:val="26"/>
        </w:rPr>
        <w:t xml:space="preserve"> городского поселения"</w:t>
      </w:r>
    </w:p>
    <w:p w:rsidR="00B364D3" w:rsidRPr="00525604" w:rsidRDefault="00B364D3" w:rsidP="005913D8">
      <w:pPr>
        <w:shd w:val="clear" w:color="auto" w:fill="FFFFFF"/>
        <w:jc w:val="both"/>
        <w:rPr>
          <w:spacing w:val="4"/>
          <w:sz w:val="26"/>
          <w:szCs w:val="26"/>
        </w:rPr>
      </w:pPr>
    </w:p>
    <w:p w:rsidR="005913D8" w:rsidRPr="00525604" w:rsidRDefault="005913D8" w:rsidP="005913D8">
      <w:pPr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525604">
        <w:rPr>
          <w:sz w:val="26"/>
          <w:szCs w:val="26"/>
        </w:rPr>
        <w:t xml:space="preserve">В целях повышения качества и доступности предоставления муниципальной услуги, </w:t>
      </w:r>
      <w:r w:rsidRPr="00525604">
        <w:rPr>
          <w:rFonts w:eastAsiaTheme="minorHAnsi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r w:rsidRPr="00525604">
        <w:rPr>
          <w:rFonts w:eastAsiaTheme="minorHAnsi"/>
          <w:sz w:val="26"/>
          <w:szCs w:val="26"/>
          <w:lang w:eastAsia="en-US"/>
        </w:rPr>
        <w:t xml:space="preserve">от 27.06.2010 № 210-ФЗ «Об организации предоставления государственных и муниципальных услуг», Уставом Трубчевского муниципального района, </w:t>
      </w:r>
      <w:r w:rsidRPr="00525604">
        <w:rPr>
          <w:rFonts w:eastAsiaTheme="minorHAnsi"/>
          <w:sz w:val="26"/>
          <w:szCs w:val="26"/>
        </w:rPr>
        <w:t>Положением об администрации Трубчевского муниципального района, постановлением администрации Трубчевского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</w:p>
    <w:p w:rsidR="005913D8" w:rsidRPr="00525604" w:rsidRDefault="005913D8" w:rsidP="005913D8">
      <w:pPr>
        <w:shd w:val="clear" w:color="auto" w:fill="FFFFFF"/>
        <w:ind w:firstLine="709"/>
        <w:jc w:val="both"/>
        <w:rPr>
          <w:spacing w:val="54"/>
          <w:sz w:val="26"/>
          <w:szCs w:val="26"/>
        </w:rPr>
      </w:pPr>
      <w:r w:rsidRPr="00525604">
        <w:rPr>
          <w:spacing w:val="54"/>
          <w:sz w:val="26"/>
          <w:szCs w:val="26"/>
        </w:rPr>
        <w:t>ПОСТАНОВЛЯЮ:</w:t>
      </w:r>
    </w:p>
    <w:p w:rsidR="004B260A" w:rsidRDefault="00B364D3" w:rsidP="004B260A">
      <w:pPr>
        <w:shd w:val="clear" w:color="auto" w:fill="FFFFFF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 xml:space="preserve">      </w:t>
      </w:r>
      <w:r w:rsidR="004B260A">
        <w:rPr>
          <w:spacing w:val="2"/>
          <w:sz w:val="26"/>
          <w:szCs w:val="26"/>
        </w:rPr>
        <w:t xml:space="preserve">   </w:t>
      </w:r>
      <w:r>
        <w:rPr>
          <w:spacing w:val="2"/>
          <w:sz w:val="26"/>
          <w:szCs w:val="26"/>
        </w:rPr>
        <w:t xml:space="preserve">   </w:t>
      </w:r>
      <w:r w:rsidR="005913D8" w:rsidRPr="00525604">
        <w:rPr>
          <w:spacing w:val="2"/>
          <w:sz w:val="26"/>
          <w:szCs w:val="26"/>
        </w:rPr>
        <w:t xml:space="preserve">1.Утвердить прилагаемый административный регламент предоставления </w:t>
      </w:r>
      <w:r w:rsidR="005913D8" w:rsidRPr="00525604">
        <w:rPr>
          <w:sz w:val="26"/>
          <w:szCs w:val="26"/>
        </w:rPr>
        <w:t>муниципальной услуги администрацией Трубчевского муниципального района</w:t>
      </w:r>
      <w:r w:rsidR="005913D8" w:rsidRPr="00525604">
        <w:rPr>
          <w:spacing w:val="2"/>
          <w:sz w:val="26"/>
          <w:szCs w:val="26"/>
        </w:rPr>
        <w:t xml:space="preserve"> </w:t>
      </w:r>
      <w:r w:rsidRPr="00B364D3">
        <w:rPr>
          <w:sz w:val="26"/>
          <w:szCs w:val="26"/>
        </w:rPr>
        <w:t xml:space="preserve">"Предоставление разрешения на осуществление </w:t>
      </w:r>
      <w:r w:rsidRPr="00B364D3">
        <w:rPr>
          <w:bCs/>
          <w:sz w:val="26"/>
          <w:szCs w:val="26"/>
        </w:rPr>
        <w:t>земляных работ</w:t>
      </w:r>
      <w:r w:rsidRPr="00B364D3">
        <w:rPr>
          <w:sz w:val="26"/>
          <w:szCs w:val="26"/>
        </w:rPr>
        <w:t xml:space="preserve"> на территории Трубчевского городского поселения"</w:t>
      </w:r>
    </w:p>
    <w:p w:rsidR="005913D8" w:rsidRPr="004B260A" w:rsidRDefault="004B260A" w:rsidP="004B260A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913D8" w:rsidRPr="00525604">
        <w:rPr>
          <w:sz w:val="26"/>
          <w:szCs w:val="26"/>
        </w:rPr>
        <w:t>2</w:t>
      </w:r>
      <w:r w:rsidR="005913D8" w:rsidRPr="00525604">
        <w:rPr>
          <w:rFonts w:eastAsiaTheme="minorHAnsi"/>
          <w:sz w:val="26"/>
          <w:szCs w:val="26"/>
        </w:rPr>
        <w:t>. Признать утратившими силу постановления администрации Трубчевского муниципального района:</w:t>
      </w:r>
    </w:p>
    <w:p w:rsidR="005913D8" w:rsidRPr="00525604" w:rsidRDefault="005913D8" w:rsidP="005913D8">
      <w:pPr>
        <w:adjustRightInd w:val="0"/>
        <w:ind w:firstLine="709"/>
        <w:jc w:val="both"/>
        <w:rPr>
          <w:sz w:val="26"/>
          <w:szCs w:val="26"/>
        </w:rPr>
      </w:pPr>
      <w:r w:rsidRPr="00525604">
        <w:rPr>
          <w:rFonts w:eastAsiaTheme="minorHAnsi"/>
          <w:sz w:val="26"/>
          <w:szCs w:val="26"/>
        </w:rPr>
        <w:t xml:space="preserve">- от 12.07.2016 № 555 «Об утверждении </w:t>
      </w:r>
      <w:r w:rsidRPr="00525604">
        <w:rPr>
          <w:sz w:val="26"/>
          <w:szCs w:val="26"/>
        </w:rPr>
        <w:t>административного регламента</w:t>
      </w:r>
      <w:r w:rsidRPr="00525604">
        <w:rPr>
          <w:rFonts w:eastAsiaTheme="minorHAnsi"/>
          <w:sz w:val="26"/>
          <w:szCs w:val="26"/>
        </w:rPr>
        <w:t xml:space="preserve"> администрации Трубчевского муниципального района </w:t>
      </w:r>
      <w:r w:rsidRPr="00525604">
        <w:rPr>
          <w:sz w:val="26"/>
          <w:szCs w:val="26"/>
        </w:rPr>
        <w:t xml:space="preserve"> предоставления муниципальной услуги «Выдача ордера н</w:t>
      </w:r>
      <w:r w:rsidR="00B364D3">
        <w:rPr>
          <w:sz w:val="26"/>
          <w:szCs w:val="26"/>
        </w:rPr>
        <w:t>а производство земляных работ»»;</w:t>
      </w:r>
      <w:r w:rsidRPr="00525604">
        <w:rPr>
          <w:sz w:val="26"/>
          <w:szCs w:val="26"/>
        </w:rPr>
        <w:t xml:space="preserve"> </w:t>
      </w:r>
    </w:p>
    <w:p w:rsidR="005913D8" w:rsidRDefault="005913D8" w:rsidP="005913D8">
      <w:pPr>
        <w:adjustRightInd w:val="0"/>
        <w:ind w:firstLine="709"/>
        <w:jc w:val="both"/>
        <w:rPr>
          <w:sz w:val="26"/>
          <w:szCs w:val="26"/>
        </w:rPr>
      </w:pPr>
      <w:r w:rsidRPr="00525604">
        <w:rPr>
          <w:sz w:val="26"/>
          <w:szCs w:val="26"/>
        </w:rPr>
        <w:t>- от 20.09.3018 № 747 «О внесении изменений в административный регламент</w:t>
      </w:r>
      <w:r w:rsidRPr="00525604">
        <w:rPr>
          <w:rFonts w:eastAsiaTheme="minorHAnsi"/>
          <w:sz w:val="26"/>
          <w:szCs w:val="26"/>
        </w:rPr>
        <w:t xml:space="preserve"> администрации Трубчевского муниципального района </w:t>
      </w:r>
      <w:r w:rsidRPr="00525604">
        <w:rPr>
          <w:sz w:val="26"/>
          <w:szCs w:val="26"/>
        </w:rPr>
        <w:t xml:space="preserve"> предоставления муниципальной услуги «Выдача ордера</w:t>
      </w:r>
      <w:r w:rsidR="00B364D3">
        <w:rPr>
          <w:sz w:val="26"/>
          <w:szCs w:val="26"/>
        </w:rPr>
        <w:t xml:space="preserve"> на производство земляных работ</w:t>
      </w:r>
      <w:r w:rsidRPr="00525604">
        <w:rPr>
          <w:sz w:val="26"/>
          <w:szCs w:val="26"/>
        </w:rPr>
        <w:t>»</w:t>
      </w:r>
      <w:r w:rsidR="00B364D3" w:rsidRPr="00525604">
        <w:rPr>
          <w:sz w:val="26"/>
          <w:szCs w:val="26"/>
          <w:bdr w:val="none" w:sz="0" w:space="0" w:color="auto" w:frame="1"/>
        </w:rPr>
        <w:t>»</w:t>
      </w:r>
      <w:r w:rsidR="00B364D3">
        <w:rPr>
          <w:sz w:val="26"/>
          <w:szCs w:val="26"/>
        </w:rPr>
        <w:t>;</w:t>
      </w:r>
    </w:p>
    <w:p w:rsidR="00B364D3" w:rsidRPr="00525604" w:rsidRDefault="00B364D3" w:rsidP="00B364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от 10.04.2019 № 247 </w:t>
      </w:r>
      <w:r w:rsidRPr="00525604">
        <w:rPr>
          <w:sz w:val="26"/>
          <w:szCs w:val="26"/>
        </w:rPr>
        <w:t>«Об утверждении административного регламента</w:t>
      </w:r>
      <w:r>
        <w:rPr>
          <w:sz w:val="26"/>
          <w:szCs w:val="26"/>
        </w:rPr>
        <w:t xml:space="preserve"> </w:t>
      </w:r>
      <w:r w:rsidRPr="00525604">
        <w:rPr>
          <w:sz w:val="26"/>
          <w:szCs w:val="26"/>
        </w:rPr>
        <w:t xml:space="preserve">предоставления муниципальной услуги администрацией Трубчевского муниципального района </w:t>
      </w:r>
      <w:r w:rsidRPr="00525604">
        <w:rPr>
          <w:sz w:val="26"/>
          <w:szCs w:val="26"/>
          <w:bdr w:val="none" w:sz="0" w:space="0" w:color="auto" w:frame="1"/>
        </w:rPr>
        <w:t>«</w:t>
      </w:r>
      <w:r w:rsidRPr="00525604">
        <w:rPr>
          <w:sz w:val="26"/>
          <w:szCs w:val="26"/>
        </w:rPr>
        <w:t>Выдача разрешений на проведение земляных работ</w:t>
      </w:r>
      <w:r w:rsidRPr="00525604">
        <w:rPr>
          <w:sz w:val="26"/>
          <w:szCs w:val="26"/>
          <w:bdr w:val="none" w:sz="0" w:space="0" w:color="auto" w:frame="1"/>
        </w:rPr>
        <w:t>»»</w:t>
      </w:r>
      <w:r>
        <w:rPr>
          <w:sz w:val="26"/>
          <w:szCs w:val="26"/>
          <w:bdr w:val="none" w:sz="0" w:space="0" w:color="auto" w:frame="1"/>
        </w:rPr>
        <w:t>.</w:t>
      </w:r>
    </w:p>
    <w:p w:rsidR="00B364D3" w:rsidRPr="006553B0" w:rsidRDefault="00B364D3" w:rsidP="00B364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</w:t>
      </w:r>
      <w:r w:rsidRPr="006553B0">
        <w:rPr>
          <w:sz w:val="26"/>
          <w:szCs w:val="26"/>
        </w:rPr>
        <w:t>. 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B364D3" w:rsidRPr="006553B0" w:rsidRDefault="00B364D3" w:rsidP="00B364D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553B0">
        <w:rPr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B364D3" w:rsidRDefault="00B364D3" w:rsidP="00B364D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6553B0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5913D8" w:rsidRPr="00525604" w:rsidRDefault="005913D8" w:rsidP="005913D8">
      <w:pPr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5913D8" w:rsidRPr="00B364D3" w:rsidRDefault="005913D8" w:rsidP="005913D8">
      <w:pPr>
        <w:rPr>
          <w:rFonts w:eastAsiaTheme="minorHAnsi"/>
          <w:b/>
          <w:bCs/>
          <w:sz w:val="26"/>
          <w:szCs w:val="26"/>
        </w:rPr>
      </w:pPr>
      <w:r w:rsidRPr="00B364D3">
        <w:rPr>
          <w:rFonts w:eastAsiaTheme="minorHAnsi"/>
          <w:b/>
          <w:bCs/>
          <w:sz w:val="26"/>
          <w:szCs w:val="26"/>
        </w:rPr>
        <w:t>Глава администрации</w:t>
      </w:r>
    </w:p>
    <w:p w:rsidR="005913D8" w:rsidRPr="00B364D3" w:rsidRDefault="005913D8" w:rsidP="005913D8">
      <w:pPr>
        <w:rPr>
          <w:rFonts w:eastAsiaTheme="minorHAnsi"/>
          <w:b/>
          <w:bCs/>
          <w:sz w:val="26"/>
          <w:szCs w:val="26"/>
        </w:rPr>
      </w:pPr>
      <w:r w:rsidRPr="00B364D3">
        <w:rPr>
          <w:rFonts w:eastAsiaTheme="minorHAnsi"/>
          <w:b/>
          <w:bCs/>
          <w:sz w:val="26"/>
          <w:szCs w:val="26"/>
        </w:rPr>
        <w:t>Трубче</w:t>
      </w:r>
      <w:r w:rsidR="00B364D3">
        <w:rPr>
          <w:rFonts w:eastAsiaTheme="minorHAnsi"/>
          <w:b/>
          <w:bCs/>
          <w:sz w:val="26"/>
          <w:szCs w:val="26"/>
        </w:rPr>
        <w:t>вского муниципального района</w:t>
      </w:r>
      <w:r w:rsidR="00B364D3">
        <w:rPr>
          <w:rFonts w:eastAsiaTheme="minorHAnsi"/>
          <w:b/>
          <w:bCs/>
          <w:sz w:val="26"/>
          <w:szCs w:val="26"/>
        </w:rPr>
        <w:tab/>
      </w:r>
      <w:r w:rsidR="00B364D3">
        <w:rPr>
          <w:rFonts w:eastAsiaTheme="minorHAnsi"/>
          <w:b/>
          <w:bCs/>
          <w:sz w:val="26"/>
          <w:szCs w:val="26"/>
        </w:rPr>
        <w:tab/>
      </w:r>
      <w:r w:rsidR="00B364D3">
        <w:rPr>
          <w:rFonts w:eastAsiaTheme="minorHAnsi"/>
          <w:b/>
          <w:bCs/>
          <w:sz w:val="26"/>
          <w:szCs w:val="26"/>
        </w:rPr>
        <w:tab/>
      </w:r>
      <w:r w:rsidRPr="00B364D3">
        <w:rPr>
          <w:rFonts w:eastAsiaTheme="minorHAnsi"/>
          <w:b/>
          <w:bCs/>
          <w:sz w:val="26"/>
          <w:szCs w:val="26"/>
        </w:rPr>
        <w:t xml:space="preserve">      И.И. Обыдённов</w:t>
      </w:r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55A0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Cs w:val="26"/>
        </w:rPr>
        <w:t>Исп</w:t>
      </w:r>
      <w:r w:rsidRPr="006553B0">
        <w:rPr>
          <w:i/>
          <w:iCs/>
          <w:sz w:val="20"/>
          <w:szCs w:val="26"/>
        </w:rPr>
        <w:t>.</w:t>
      </w:r>
      <w:r>
        <w:rPr>
          <w:i/>
          <w:iCs/>
          <w:sz w:val="20"/>
          <w:szCs w:val="26"/>
        </w:rPr>
        <w:t>вед.инсп.</w:t>
      </w:r>
      <w:r w:rsidRPr="006553B0">
        <w:rPr>
          <w:i/>
          <w:iCs/>
          <w:sz w:val="20"/>
          <w:szCs w:val="26"/>
        </w:rPr>
        <w:t xml:space="preserve">отд. арх-ры 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и ЖКХ</w:t>
      </w:r>
      <w:r>
        <w:rPr>
          <w:i/>
          <w:iCs/>
          <w:sz w:val="20"/>
          <w:szCs w:val="26"/>
        </w:rPr>
        <w:t xml:space="preserve"> Уманская Ю.П.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Нач.отд. арх-ры и ЖКХ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Лушина Т.И.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Зам. главы адм. района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Слободчиков Е.А.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Нач. орг.-прав.отд.</w:t>
      </w:r>
    </w:p>
    <w:p w:rsidR="00555A0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Москалёва О.А</w:t>
      </w:r>
    </w:p>
    <w:p w:rsidR="00555A00" w:rsidRDefault="00555A00" w:rsidP="00555A00">
      <w:pPr>
        <w:rPr>
          <w:i/>
          <w:sz w:val="20"/>
          <w:szCs w:val="20"/>
        </w:rPr>
      </w:pPr>
      <w:r>
        <w:rPr>
          <w:i/>
          <w:sz w:val="20"/>
          <w:szCs w:val="20"/>
        </w:rPr>
        <w:t>Гл.спец.орг.-прав.отд.</w:t>
      </w:r>
    </w:p>
    <w:p w:rsidR="00555A00" w:rsidRPr="00E046F7" w:rsidRDefault="00555A00" w:rsidP="00555A00">
      <w:pPr>
        <w:rPr>
          <w:rStyle w:val="FontStyle12"/>
          <w:i/>
          <w:sz w:val="18"/>
          <w:szCs w:val="18"/>
        </w:rPr>
      </w:pPr>
      <w:r>
        <w:rPr>
          <w:i/>
          <w:sz w:val="20"/>
          <w:szCs w:val="20"/>
        </w:rPr>
        <w:t>О.Г.Андрейчикова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</w:p>
    <w:p w:rsidR="005913D8" w:rsidRPr="00525604" w:rsidRDefault="005913D8" w:rsidP="005913D8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913D8" w:rsidRPr="00525604" w:rsidRDefault="005913D8" w:rsidP="005913D8">
      <w:pPr>
        <w:jc w:val="both"/>
        <w:rPr>
          <w:sz w:val="26"/>
          <w:szCs w:val="26"/>
          <w:bdr w:val="none" w:sz="0" w:space="0" w:color="auto" w:frame="1"/>
        </w:rPr>
      </w:pPr>
    </w:p>
    <w:p w:rsidR="005913D8" w:rsidRPr="00525604" w:rsidRDefault="005913D8" w:rsidP="005913D8">
      <w:pPr>
        <w:jc w:val="both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pStyle w:val="a3"/>
        <w:ind w:left="0"/>
        <w:jc w:val="right"/>
        <w:rPr>
          <w:sz w:val="26"/>
          <w:szCs w:val="26"/>
          <w:bdr w:val="none" w:sz="0" w:space="0" w:color="auto" w:frame="1"/>
        </w:rPr>
      </w:pPr>
    </w:p>
    <w:p w:rsidR="001B234D" w:rsidRDefault="001B234D" w:rsidP="005913D8">
      <w:pPr>
        <w:pStyle w:val="a3"/>
        <w:ind w:left="0"/>
        <w:jc w:val="right"/>
        <w:rPr>
          <w:b/>
        </w:rPr>
      </w:pPr>
    </w:p>
    <w:p w:rsidR="005913D8" w:rsidRPr="001B234D" w:rsidRDefault="005913D8" w:rsidP="005913D8">
      <w:pPr>
        <w:pStyle w:val="a3"/>
        <w:ind w:left="0"/>
        <w:jc w:val="right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Проект</w:t>
      </w:r>
    </w:p>
    <w:p w:rsidR="005913D8" w:rsidRPr="001B234D" w:rsidRDefault="005913D8" w:rsidP="005913D8">
      <w:pPr>
        <w:pStyle w:val="a3"/>
        <w:ind w:left="0"/>
        <w:jc w:val="right"/>
        <w:rPr>
          <w:sz w:val="24"/>
          <w:szCs w:val="24"/>
        </w:rPr>
      </w:pPr>
    </w:p>
    <w:p w:rsidR="005913D8" w:rsidRPr="001B234D" w:rsidRDefault="00A4454E" w:rsidP="00A4454E">
      <w:pPr>
        <w:pStyle w:val="a3"/>
        <w:ind w:left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АДМИНИСТРАТИВН</w:t>
      </w:r>
      <w:r w:rsidR="005913D8" w:rsidRPr="001B234D">
        <w:rPr>
          <w:sz w:val="24"/>
          <w:szCs w:val="24"/>
        </w:rPr>
        <w:t>ОГО</w:t>
      </w:r>
      <w:r w:rsidRPr="001B234D">
        <w:rPr>
          <w:sz w:val="24"/>
          <w:szCs w:val="24"/>
        </w:rPr>
        <w:t xml:space="preserve"> РЕГЛАМЕНТ</w:t>
      </w:r>
      <w:r w:rsidR="005913D8" w:rsidRPr="001B234D">
        <w:rPr>
          <w:sz w:val="24"/>
          <w:szCs w:val="24"/>
        </w:rPr>
        <w:t>А</w:t>
      </w:r>
    </w:p>
    <w:p w:rsidR="00A4454E" w:rsidRPr="001B234D" w:rsidRDefault="00A4454E" w:rsidP="00A4454E">
      <w:pPr>
        <w:pStyle w:val="a3"/>
        <w:ind w:left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 xml:space="preserve"> ПРЕДОСТАВЛЕНИЯ</w:t>
      </w:r>
      <w:r w:rsidRPr="001B234D">
        <w:rPr>
          <w:bCs/>
          <w:sz w:val="24"/>
          <w:szCs w:val="24"/>
        </w:rPr>
        <w:t xml:space="preserve"> </w:t>
      </w:r>
      <w:r w:rsidRPr="001B234D">
        <w:rPr>
          <w:sz w:val="24"/>
          <w:szCs w:val="24"/>
        </w:rPr>
        <w:t>МУНИЦИПАЛЬНОЙ УСЛУГИ</w:t>
      </w:r>
    </w:p>
    <w:p w:rsidR="00A4454E" w:rsidRPr="001B234D" w:rsidRDefault="00A4454E" w:rsidP="00A4454E">
      <w:pPr>
        <w:pStyle w:val="a3"/>
        <w:ind w:left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 xml:space="preserve">«ПРЕДОСТАВЛЕНИЕ РАЗРЕШЕНИЯ НА ОСУЩЕСТВЛЕНИЕ ЗЕМЛЯНЫХ РАБОТ НА ТЕРРИТОРИИ </w:t>
      </w:r>
      <w:r w:rsidR="00181C63" w:rsidRPr="001B234D">
        <w:rPr>
          <w:sz w:val="24"/>
          <w:szCs w:val="24"/>
        </w:rPr>
        <w:t xml:space="preserve">ТРУБЧЕВСКОГО </w:t>
      </w:r>
      <w:r w:rsidR="005913D8" w:rsidRPr="001B234D">
        <w:rPr>
          <w:sz w:val="24"/>
          <w:szCs w:val="24"/>
        </w:rPr>
        <w:t>ГОРОДСКОГО ПОСЕЛЕНИЯ</w:t>
      </w:r>
    </w:p>
    <w:p w:rsidR="00A4454E" w:rsidRPr="001B234D" w:rsidRDefault="00A4454E" w:rsidP="00A4454E">
      <w:pPr>
        <w:pStyle w:val="a3"/>
        <w:ind w:left="0"/>
        <w:rPr>
          <w:b/>
          <w:sz w:val="24"/>
          <w:szCs w:val="24"/>
        </w:rPr>
      </w:pPr>
    </w:p>
    <w:p w:rsidR="00A4454E" w:rsidRPr="001B234D" w:rsidRDefault="00A4454E" w:rsidP="00A4454E">
      <w:pPr>
        <w:pStyle w:val="a5"/>
        <w:tabs>
          <w:tab w:val="left" w:pos="0"/>
        </w:tabs>
        <w:ind w:left="0" w:firstLine="0"/>
        <w:jc w:val="center"/>
        <w:rPr>
          <w:b/>
          <w:bCs/>
          <w:sz w:val="24"/>
          <w:szCs w:val="24"/>
        </w:rPr>
      </w:pPr>
      <w:r w:rsidRPr="001B234D">
        <w:rPr>
          <w:b/>
          <w:bCs/>
          <w:sz w:val="24"/>
          <w:szCs w:val="24"/>
          <w:lang w:val="en-US"/>
        </w:rPr>
        <w:t>I</w:t>
      </w:r>
      <w:r w:rsidRPr="001B234D">
        <w:rPr>
          <w:b/>
          <w:bCs/>
          <w:sz w:val="24"/>
          <w:szCs w:val="24"/>
        </w:rPr>
        <w:t>Общие положения</w:t>
      </w:r>
    </w:p>
    <w:p w:rsidR="00A4454E" w:rsidRPr="001B234D" w:rsidRDefault="00A4454E" w:rsidP="00A4454E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</w:p>
    <w:p w:rsidR="00A4454E" w:rsidRPr="001B234D" w:rsidRDefault="00A4454E" w:rsidP="00A4454E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 w:bidi="ru-RU"/>
        </w:rPr>
      </w:pPr>
      <w:r w:rsidRPr="001B234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 w:bidi="ru-RU"/>
        </w:rPr>
        <w:t>1. Предмет регулирования Административного регламента</w:t>
      </w:r>
    </w:p>
    <w:p w:rsidR="00A4454E" w:rsidRPr="001B234D" w:rsidRDefault="00A4454E" w:rsidP="00A4454E">
      <w:pPr>
        <w:pStyle w:val="51"/>
        <w:shd w:val="clear" w:color="auto" w:fill="auto"/>
        <w:tabs>
          <w:tab w:val="left" w:pos="250"/>
        </w:tabs>
        <w:spacing w:line="240" w:lineRule="auto"/>
        <w:ind w:left="-126" w:right="20"/>
        <w:jc w:val="right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</w:pPr>
    </w:p>
    <w:p w:rsidR="00A4454E" w:rsidRPr="001B234D" w:rsidRDefault="00A4454E" w:rsidP="003D281B">
      <w:pPr>
        <w:ind w:firstLine="567"/>
        <w:jc w:val="both"/>
        <w:rPr>
          <w:color w:val="FF0000"/>
          <w:sz w:val="24"/>
          <w:szCs w:val="24"/>
        </w:rPr>
      </w:pPr>
      <w:bookmarkStart w:id="0" w:name="bookmark3"/>
      <w:bookmarkStart w:id="1" w:name="bookmark4"/>
      <w:r w:rsidRPr="001B234D">
        <w:rPr>
          <w:sz w:val="24"/>
          <w:szCs w:val="24"/>
        </w:rPr>
        <w:t>1.1. Административный регламент предо</w:t>
      </w:r>
      <w:r w:rsidR="005913D8" w:rsidRPr="001B234D">
        <w:rPr>
          <w:sz w:val="24"/>
          <w:szCs w:val="24"/>
        </w:rPr>
        <w:t>ставления муниципальной услуги "</w:t>
      </w:r>
      <w:r w:rsidRPr="001B234D">
        <w:rPr>
          <w:sz w:val="24"/>
          <w:szCs w:val="24"/>
        </w:rPr>
        <w:t xml:space="preserve">Предоставление разрешения на осуществление </w:t>
      </w:r>
      <w:r w:rsidRPr="001B234D">
        <w:rPr>
          <w:bCs/>
          <w:sz w:val="24"/>
          <w:szCs w:val="24"/>
        </w:rPr>
        <w:t>земляных работ</w:t>
      </w:r>
      <w:r w:rsidRPr="001B234D">
        <w:rPr>
          <w:sz w:val="24"/>
          <w:szCs w:val="24"/>
        </w:rPr>
        <w:t xml:space="preserve"> на территории </w:t>
      </w:r>
      <w:r w:rsidR="005913D8" w:rsidRPr="001B234D">
        <w:rPr>
          <w:sz w:val="24"/>
          <w:szCs w:val="24"/>
        </w:rPr>
        <w:t>Трубчевского городского поселения"</w:t>
      </w:r>
      <w:r w:rsidRPr="001B234D">
        <w:rPr>
          <w:sz w:val="24"/>
          <w:szCs w:val="24"/>
        </w:rPr>
        <w:t xml:space="preserve"> (далее – Административный регламент) разработан в целях повышения качества предоставления муниципальной услуги,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 при осуществлении полномочий по предоставлению муниципальной услуги по предоставлению разрешения на осуществление </w:t>
      </w:r>
      <w:r w:rsidRPr="001B234D">
        <w:rPr>
          <w:bCs/>
          <w:sz w:val="24"/>
          <w:szCs w:val="24"/>
        </w:rPr>
        <w:t>земляных работ</w:t>
      </w:r>
      <w:r w:rsidRPr="001B234D">
        <w:rPr>
          <w:sz w:val="24"/>
          <w:szCs w:val="24"/>
        </w:rPr>
        <w:t xml:space="preserve"> на территории </w:t>
      </w:r>
      <w:r w:rsidR="00181C63" w:rsidRPr="001B234D">
        <w:rPr>
          <w:color w:val="FF0000"/>
          <w:sz w:val="24"/>
          <w:szCs w:val="24"/>
        </w:rPr>
        <w:t xml:space="preserve"> </w:t>
      </w:r>
      <w:r w:rsidR="005913D8" w:rsidRPr="001B234D">
        <w:rPr>
          <w:sz w:val="24"/>
          <w:szCs w:val="24"/>
        </w:rPr>
        <w:t>Трубчевского городского поселения</w:t>
      </w:r>
      <w:r w:rsidRPr="001B234D">
        <w:rPr>
          <w:sz w:val="24"/>
          <w:szCs w:val="24"/>
        </w:rPr>
        <w:t>.</w:t>
      </w:r>
    </w:p>
    <w:p w:rsidR="00D47090" w:rsidRPr="001B234D" w:rsidRDefault="00D47090" w:rsidP="003D281B">
      <w:pPr>
        <w:ind w:firstLine="567"/>
        <w:jc w:val="both"/>
        <w:rPr>
          <w:sz w:val="24"/>
          <w:szCs w:val="24"/>
        </w:rPr>
      </w:pPr>
      <w:r w:rsidRPr="001B234D">
        <w:rPr>
          <w:sz w:val="24"/>
          <w:szCs w:val="24"/>
          <w:shd w:val="clear" w:color="auto" w:fill="FFFFFF"/>
        </w:rPr>
        <w:t xml:space="preserve">1.2. Оказание муниципальной услуги осуществляется в предоставлении, продлении, закрытии разрешения (ордера) на осуществление земляных работ, представляющим собой документ, дающий право осуществлять производство земляных работ, их продление и закрытие при прокладке, ремонте сетей инженерно-технического обеспечения (водо-, газо-, тепло-,электроснабжения, канализации, связи и т.д.), ремонте дорог, благоустройстве территорий в границах муниципального образования </w:t>
      </w:r>
      <w:r w:rsidR="005913D8" w:rsidRPr="001B234D">
        <w:rPr>
          <w:sz w:val="24"/>
          <w:szCs w:val="24"/>
          <w:shd w:val="clear" w:color="auto" w:fill="FFFFFF"/>
        </w:rPr>
        <w:t>Трубчевского городского поселения</w:t>
      </w:r>
      <w:r w:rsidRPr="001B234D">
        <w:rPr>
          <w:sz w:val="24"/>
          <w:szCs w:val="24"/>
          <w:shd w:val="clear" w:color="auto" w:fill="FFFFFF"/>
        </w:rPr>
        <w:t>.</w:t>
      </w:r>
    </w:p>
    <w:p w:rsidR="00A4454E" w:rsidRPr="001B234D" w:rsidRDefault="00A4454E" w:rsidP="003D281B">
      <w:pPr>
        <w:adjustRightInd w:val="0"/>
        <w:ind w:firstLine="53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Основные понятия в настоящем регламенте используются в том же значении, в котором они приведены  в  Федеральном  законе  от  27.07.2010 № 210-ФЗ «Об организации предоставления государственных и муниципальных услуг» и иных нормативных правовых актах Российской Федерации и Брянской области.</w:t>
      </w:r>
    </w:p>
    <w:bookmarkEnd w:id="0"/>
    <w:bookmarkEnd w:id="1"/>
    <w:p w:rsidR="00A4454E" w:rsidRPr="001B234D" w:rsidRDefault="00A4454E" w:rsidP="00A4454E">
      <w:pPr>
        <w:pStyle w:val="a5"/>
        <w:tabs>
          <w:tab w:val="left" w:pos="0"/>
          <w:tab w:val="left" w:pos="1747"/>
        </w:tabs>
        <w:ind w:left="0" w:right="116" w:firstLine="709"/>
        <w:rPr>
          <w:sz w:val="24"/>
          <w:szCs w:val="24"/>
        </w:rPr>
      </w:pPr>
      <w:r w:rsidRPr="001B234D">
        <w:rPr>
          <w:sz w:val="24"/>
          <w:szCs w:val="24"/>
        </w:rPr>
        <w:t>1.</w:t>
      </w:r>
      <w:r w:rsidR="001D1C90" w:rsidRPr="001B234D">
        <w:rPr>
          <w:sz w:val="24"/>
          <w:szCs w:val="24"/>
        </w:rPr>
        <w:t>3</w:t>
      </w:r>
      <w:r w:rsidRPr="001B234D">
        <w:rPr>
          <w:sz w:val="24"/>
          <w:szCs w:val="24"/>
        </w:rPr>
        <w:t xml:space="preserve">. </w:t>
      </w:r>
      <w:r w:rsidRPr="001B234D">
        <w:rPr>
          <w:rStyle w:val="a4"/>
          <w:color w:val="000000"/>
          <w:sz w:val="24"/>
          <w:szCs w:val="24"/>
        </w:rPr>
        <w:t>Основные термины и определения, используемые в настоящем Административном регламенте:</w:t>
      </w:r>
    </w:p>
    <w:p w:rsidR="00A4454E" w:rsidRPr="001B234D" w:rsidRDefault="00A4454E" w:rsidP="00A4454E">
      <w:pPr>
        <w:pStyle w:val="a3"/>
        <w:tabs>
          <w:tab w:val="left" w:pos="0"/>
          <w:tab w:val="left" w:pos="1542"/>
          <w:tab w:val="left" w:pos="3001"/>
          <w:tab w:val="left" w:pos="782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1.</w:t>
      </w:r>
      <w:r w:rsidR="001D1C90" w:rsidRPr="001B234D">
        <w:rPr>
          <w:rStyle w:val="a4"/>
          <w:color w:val="000000"/>
          <w:sz w:val="24"/>
          <w:szCs w:val="24"/>
        </w:rPr>
        <w:t>3</w:t>
      </w:r>
      <w:r w:rsidRPr="001B234D">
        <w:rPr>
          <w:rStyle w:val="a4"/>
          <w:color w:val="000000"/>
          <w:sz w:val="24"/>
          <w:szCs w:val="24"/>
        </w:rPr>
        <w:t>.1. ЕСИА -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A4454E" w:rsidRPr="001B234D" w:rsidRDefault="001D1C90" w:rsidP="00A4454E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1.3</w:t>
      </w:r>
      <w:r w:rsidR="00A4454E" w:rsidRPr="001B234D">
        <w:rPr>
          <w:rStyle w:val="a4"/>
          <w:color w:val="000000"/>
          <w:sz w:val="24"/>
          <w:szCs w:val="24"/>
        </w:rPr>
        <w:t xml:space="preserve">.2. ЕПГУ - федеральная государственная информационная система «Единый портал государственных и муниципальных услуг (функций)», расположенная в информационно-коммуникационной сети «Интернет» по адресу: </w:t>
      </w:r>
      <w:hyperlink r:id="rId7" w:history="1">
        <w:r w:rsidR="00A4454E" w:rsidRPr="001B234D">
          <w:rPr>
            <w:rStyle w:val="a6"/>
            <w:sz w:val="24"/>
            <w:szCs w:val="24"/>
            <w:lang w:val="en-US" w:eastAsia="en-US"/>
          </w:rPr>
          <w:t>www</w:t>
        </w:r>
        <w:r w:rsidR="00A4454E" w:rsidRPr="001B234D">
          <w:rPr>
            <w:rStyle w:val="a6"/>
            <w:sz w:val="24"/>
            <w:szCs w:val="24"/>
            <w:lang w:eastAsia="en-US"/>
          </w:rPr>
          <w:t>.</w:t>
        </w:r>
        <w:r w:rsidR="00A4454E" w:rsidRPr="001B234D">
          <w:rPr>
            <w:rStyle w:val="a6"/>
            <w:sz w:val="24"/>
            <w:szCs w:val="24"/>
            <w:lang w:val="en-US" w:eastAsia="en-US"/>
          </w:rPr>
          <w:t>gosuslugi</w:t>
        </w:r>
        <w:r w:rsidR="00A4454E" w:rsidRPr="001B234D">
          <w:rPr>
            <w:rStyle w:val="a6"/>
            <w:sz w:val="24"/>
            <w:szCs w:val="24"/>
            <w:lang w:eastAsia="en-US"/>
          </w:rPr>
          <w:t>.</w:t>
        </w:r>
        <w:r w:rsidR="00A4454E" w:rsidRPr="001B234D">
          <w:rPr>
            <w:rStyle w:val="a6"/>
            <w:sz w:val="24"/>
            <w:szCs w:val="24"/>
            <w:lang w:val="en-US" w:eastAsia="en-US"/>
          </w:rPr>
          <w:t>ru</w:t>
        </w:r>
        <w:r w:rsidR="00A4454E" w:rsidRPr="001B234D">
          <w:rPr>
            <w:rStyle w:val="a6"/>
            <w:sz w:val="24"/>
            <w:szCs w:val="24"/>
            <w:lang w:eastAsia="en-US"/>
          </w:rPr>
          <w:t>.</w:t>
        </w:r>
      </w:hyperlink>
    </w:p>
    <w:p w:rsidR="00A4454E" w:rsidRPr="001B234D" w:rsidRDefault="001D1C90" w:rsidP="00A4454E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1.3</w:t>
      </w:r>
      <w:r w:rsidR="00A4454E" w:rsidRPr="001B234D">
        <w:rPr>
          <w:rStyle w:val="a4"/>
          <w:color w:val="000000"/>
          <w:sz w:val="24"/>
          <w:szCs w:val="24"/>
        </w:rPr>
        <w:t>.3. РГУ - региональная государственная информационная система «Реестр государственных услуг (функций) Брянской области.</w:t>
      </w:r>
    </w:p>
    <w:p w:rsidR="00A4454E" w:rsidRPr="001B234D" w:rsidRDefault="001D1C90" w:rsidP="00A4454E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1.3</w:t>
      </w:r>
      <w:r w:rsidR="00A4454E" w:rsidRPr="001B234D">
        <w:rPr>
          <w:rStyle w:val="a4"/>
          <w:color w:val="000000"/>
          <w:sz w:val="24"/>
          <w:szCs w:val="24"/>
        </w:rPr>
        <w:t>.4. РПГУ - региональная государственная информационная система «Портал государственных и муниципальных услуг Брянской области».</w:t>
      </w:r>
    </w:p>
    <w:p w:rsidR="00A4454E" w:rsidRPr="001B234D" w:rsidRDefault="001D1C90" w:rsidP="00A4454E">
      <w:pPr>
        <w:tabs>
          <w:tab w:val="left" w:pos="0"/>
          <w:tab w:val="left" w:pos="1732"/>
        </w:tabs>
        <w:ind w:right="123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1.4</w:t>
      </w:r>
      <w:r w:rsidR="00A4454E" w:rsidRPr="001B234D">
        <w:rPr>
          <w:sz w:val="24"/>
          <w:szCs w:val="24"/>
        </w:rPr>
        <w:t>. Административный регламент разработан в целях повышения качества и доступности результатов предоставления муниципальной услуги при осуществлении администрацией муниципального образования своих полномочий.</w:t>
      </w:r>
    </w:p>
    <w:p w:rsidR="00A4454E" w:rsidRPr="001B234D" w:rsidRDefault="00A4454E" w:rsidP="00A4454E">
      <w:pPr>
        <w:tabs>
          <w:tab w:val="left" w:pos="0"/>
          <w:tab w:val="left" w:pos="1636"/>
        </w:tabs>
        <w:ind w:right="182" w:firstLine="709"/>
        <w:rPr>
          <w:b/>
          <w:bCs/>
          <w:sz w:val="24"/>
          <w:szCs w:val="24"/>
        </w:rPr>
      </w:pPr>
      <w:r w:rsidRPr="001B234D">
        <w:rPr>
          <w:b/>
          <w:bCs/>
          <w:sz w:val="24"/>
          <w:szCs w:val="24"/>
        </w:rPr>
        <w:t>2. Круг заявителей</w:t>
      </w:r>
    </w:p>
    <w:p w:rsidR="00A4454E" w:rsidRPr="001B234D" w:rsidRDefault="00A4454E" w:rsidP="00A4454E">
      <w:pPr>
        <w:adjustRightInd w:val="0"/>
        <w:spacing w:before="240"/>
        <w:ind w:firstLine="540"/>
        <w:jc w:val="both"/>
        <w:rPr>
          <w:sz w:val="24"/>
          <w:szCs w:val="24"/>
        </w:rPr>
      </w:pPr>
      <w:bookmarkStart w:id="2" w:name="bookmark6"/>
      <w:r w:rsidRPr="001B234D">
        <w:rPr>
          <w:rStyle w:val="a4"/>
          <w:color w:val="000000"/>
          <w:sz w:val="24"/>
          <w:szCs w:val="24"/>
        </w:rPr>
        <w:lastRenderedPageBreak/>
        <w:t>2.1.</w:t>
      </w:r>
      <w:bookmarkStart w:id="3" w:name="bookmark7"/>
      <w:bookmarkStart w:id="4" w:name="bookmark8"/>
      <w:bookmarkEnd w:id="2"/>
      <w:r w:rsidRPr="001B234D">
        <w:rPr>
          <w:sz w:val="24"/>
          <w:szCs w:val="24"/>
        </w:rPr>
        <w:t xml:space="preserve"> Заявителями при предоставлении муниципальной услуги являются физические и юридические лица либо их уполномоченные представители, обратившиеся с запросом о предоставлении муниципальной услуги, выраженным в письменной или электронной форме (далее - заявлением).</w:t>
      </w:r>
    </w:p>
    <w:p w:rsidR="00A4454E" w:rsidRPr="001B234D" w:rsidRDefault="00A4454E" w:rsidP="00A4454E">
      <w:pPr>
        <w:pStyle w:val="a3"/>
        <w:tabs>
          <w:tab w:val="left" w:pos="0"/>
          <w:tab w:val="left" w:pos="1489"/>
        </w:tabs>
        <w:autoSpaceDE/>
        <w:autoSpaceDN/>
        <w:ind w:left="0" w:right="20" w:firstLine="709"/>
        <w:jc w:val="both"/>
        <w:rPr>
          <w:rStyle w:val="a4"/>
          <w:rFonts w:eastAsia="Calibri"/>
          <w:b/>
          <w:i/>
          <w:iCs/>
          <w:color w:val="000000"/>
          <w:sz w:val="24"/>
          <w:szCs w:val="24"/>
        </w:rPr>
      </w:pPr>
      <w:r w:rsidRPr="001B234D">
        <w:rPr>
          <w:rStyle w:val="a4"/>
          <w:rFonts w:eastAsia="Calibri"/>
          <w:b/>
          <w:sz w:val="24"/>
          <w:szCs w:val="24"/>
        </w:rPr>
        <w:t xml:space="preserve">3. Требования к порядку информирования о предоставлении </w:t>
      </w:r>
      <w:r w:rsidR="003000BB" w:rsidRPr="001B234D">
        <w:rPr>
          <w:rStyle w:val="a4"/>
          <w:rFonts w:eastAsia="Calibri"/>
          <w:b/>
          <w:sz w:val="24"/>
          <w:szCs w:val="24"/>
        </w:rPr>
        <w:t>м</w:t>
      </w:r>
      <w:r w:rsidRPr="001B234D">
        <w:rPr>
          <w:rStyle w:val="a4"/>
          <w:rFonts w:eastAsia="Calibri"/>
          <w:b/>
          <w:sz w:val="24"/>
          <w:szCs w:val="24"/>
        </w:rPr>
        <w:t>униципальной</w:t>
      </w:r>
      <w:bookmarkEnd w:id="3"/>
      <w:r w:rsidRPr="001B234D">
        <w:rPr>
          <w:rStyle w:val="a4"/>
          <w:rFonts w:eastAsia="Calibri"/>
          <w:b/>
          <w:sz w:val="24"/>
          <w:szCs w:val="24"/>
        </w:rPr>
        <w:t xml:space="preserve"> услуги</w:t>
      </w:r>
      <w:bookmarkEnd w:id="4"/>
    </w:p>
    <w:p w:rsidR="00A4454E" w:rsidRPr="001B234D" w:rsidRDefault="00A4454E" w:rsidP="00A4454E">
      <w:pPr>
        <w:pStyle w:val="a3"/>
        <w:tabs>
          <w:tab w:val="left" w:pos="149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3.1. На официальном сайте </w:t>
      </w:r>
      <w:r w:rsidR="008B388F" w:rsidRPr="001B234D">
        <w:rPr>
          <w:rStyle w:val="a4"/>
          <w:color w:val="000000"/>
          <w:sz w:val="24"/>
          <w:szCs w:val="24"/>
        </w:rPr>
        <w:t>а</w:t>
      </w:r>
      <w:r w:rsidRPr="001B234D">
        <w:rPr>
          <w:rStyle w:val="a4"/>
          <w:color w:val="000000"/>
          <w:sz w:val="24"/>
          <w:szCs w:val="24"/>
        </w:rPr>
        <w:t>дминистрации</w:t>
      </w:r>
      <w:r w:rsidR="005913D8" w:rsidRPr="001B234D">
        <w:rPr>
          <w:rStyle w:val="a4"/>
          <w:color w:val="000000"/>
          <w:sz w:val="24"/>
          <w:szCs w:val="24"/>
        </w:rPr>
        <w:t xml:space="preserve"> Трубчевского муниципального района </w:t>
      </w:r>
      <w:r w:rsidR="008B388F" w:rsidRPr="001B234D">
        <w:rPr>
          <w:sz w:val="24"/>
          <w:szCs w:val="24"/>
        </w:rPr>
        <w:t xml:space="preserve"> (далее - Администрация)</w:t>
      </w:r>
      <w:r w:rsidRPr="001B234D">
        <w:rPr>
          <w:rStyle w:val="a4"/>
          <w:color w:val="000000"/>
          <w:sz w:val="24"/>
          <w:szCs w:val="24"/>
        </w:rPr>
        <w:t xml:space="preserve"> в информационной- телекоммуникационной сети «Интернет» (далее - сеть Интернет) </w:t>
      </w:r>
      <w:hyperlink r:id="rId8" w:history="1">
        <w:r w:rsidRPr="001B234D">
          <w:rPr>
            <w:rStyle w:val="a6"/>
            <w:color w:val="auto"/>
            <w:sz w:val="24"/>
            <w:szCs w:val="24"/>
            <w:lang w:val="en-US" w:eastAsia="en-US"/>
          </w:rPr>
          <w:t>http</w:t>
        </w:r>
        <w:r w:rsidRPr="001B234D">
          <w:rPr>
            <w:rStyle w:val="a6"/>
            <w:color w:val="auto"/>
            <w:sz w:val="24"/>
            <w:szCs w:val="24"/>
            <w:lang w:eastAsia="en-US"/>
          </w:rPr>
          <w:t>://</w:t>
        </w:r>
        <w:r w:rsidR="005913D8" w:rsidRPr="001B234D">
          <w:rPr>
            <w:sz w:val="24"/>
            <w:szCs w:val="24"/>
            <w:u w:val="single"/>
          </w:rPr>
          <w:t xml:space="preserve"> www. trubech.ru</w:t>
        </w:r>
        <w:r w:rsidRPr="001B234D">
          <w:rPr>
            <w:rStyle w:val="a6"/>
            <w:color w:val="auto"/>
            <w:sz w:val="24"/>
            <w:szCs w:val="24"/>
            <w:lang w:eastAsia="en-US"/>
          </w:rPr>
          <w:t>,</w:t>
        </w:r>
      </w:hyperlink>
      <w:r w:rsidR="005913D8" w:rsidRPr="001B234D">
        <w:rPr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в РГУ, ЕПГУ, РПГУ обязательному размещению подлежит следующая справочная информация:</w:t>
      </w:r>
    </w:p>
    <w:p w:rsidR="00A4454E" w:rsidRPr="001B234D" w:rsidRDefault="00A4454E" w:rsidP="00A4454E">
      <w:pPr>
        <w:pStyle w:val="a3"/>
        <w:tabs>
          <w:tab w:val="left" w:pos="146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3.1.1. место нахождения и график работы Администрации, ее структурных подразделений, предоставляющих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униципальную услугу;</w:t>
      </w:r>
    </w:p>
    <w:p w:rsidR="00A4454E" w:rsidRPr="001B234D" w:rsidRDefault="00A4454E" w:rsidP="00A4454E">
      <w:pPr>
        <w:pStyle w:val="a3"/>
        <w:tabs>
          <w:tab w:val="left" w:pos="151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3.1.2. справочные телефоны структурных подразделений Администрации, участвующих в предоставлении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40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3.1.3. адреса сайта, а также электронной почты и (или) формы обратной связи Администрации в сети Интернет.</w:t>
      </w:r>
    </w:p>
    <w:p w:rsidR="00A4454E" w:rsidRPr="001B234D" w:rsidRDefault="00A4454E" w:rsidP="00A4454E">
      <w:pPr>
        <w:pStyle w:val="a3"/>
        <w:tabs>
          <w:tab w:val="left" w:pos="123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3.2. Обязательному размещению на официальном сайте Администрации, на ЕПГУ, РПГУ, в федеральной государственной информационной системе «Федеральный реестр государственных и муниципальных услуг (функций)», РГУ подлежит перечень нормативных правовых актов, регулирующих предоставление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 (с указанием их реквизитов и источников официального опубликования).</w:t>
      </w:r>
    </w:p>
    <w:p w:rsidR="00A4454E" w:rsidRPr="001B234D" w:rsidRDefault="00A4454E" w:rsidP="00A4454E">
      <w:pPr>
        <w:pStyle w:val="a3"/>
        <w:tabs>
          <w:tab w:val="left" w:pos="124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3.3. Администрация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A4454E" w:rsidRPr="001B234D" w:rsidRDefault="00A4454E" w:rsidP="00A4454E">
      <w:pPr>
        <w:pStyle w:val="a3"/>
        <w:tabs>
          <w:tab w:val="left" w:pos="1542"/>
        </w:tabs>
        <w:autoSpaceDE/>
        <w:autoSpaceDN/>
        <w:ind w:left="720" w:right="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3.4. Информирование Заявителей по вопросам предоставления Муниципальной услуги осуществляется:</w:t>
      </w:r>
    </w:p>
    <w:p w:rsidR="00A4454E" w:rsidRPr="001B234D" w:rsidRDefault="00A4454E" w:rsidP="00A4454E">
      <w:pPr>
        <w:pStyle w:val="a3"/>
        <w:tabs>
          <w:tab w:val="left" w:pos="1008"/>
        </w:tabs>
        <w:ind w:lef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Pr="001B234D">
        <w:rPr>
          <w:rStyle w:val="a4"/>
          <w:color w:val="000000"/>
          <w:sz w:val="24"/>
          <w:szCs w:val="24"/>
        </w:rPr>
        <w:tab/>
        <w:t>путем размещения информации на сайте Администрации, ЕПГУ, РПГУ;</w:t>
      </w:r>
    </w:p>
    <w:p w:rsidR="00A4454E" w:rsidRPr="001B234D" w:rsidRDefault="00A4454E" w:rsidP="00A4454E">
      <w:pPr>
        <w:pStyle w:val="a3"/>
        <w:tabs>
          <w:tab w:val="left" w:pos="1081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Pr="001B234D">
        <w:rPr>
          <w:rStyle w:val="a4"/>
          <w:color w:val="000000"/>
          <w:sz w:val="24"/>
          <w:szCs w:val="24"/>
        </w:rPr>
        <w:tab/>
        <w:t xml:space="preserve">должностным лицом Администрации, ответственным за предоставление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 xml:space="preserve">униципальной услуги, при непосредственном обращении </w:t>
      </w:r>
      <w:r w:rsidR="003000BB" w:rsidRPr="001B234D">
        <w:rPr>
          <w:rStyle w:val="a4"/>
          <w:color w:val="000000"/>
          <w:sz w:val="24"/>
          <w:szCs w:val="24"/>
        </w:rPr>
        <w:t>з</w:t>
      </w:r>
      <w:r w:rsidRPr="001B234D">
        <w:rPr>
          <w:rStyle w:val="a4"/>
          <w:color w:val="000000"/>
          <w:sz w:val="24"/>
          <w:szCs w:val="24"/>
        </w:rPr>
        <w:t>аявителя в Администрацию;</w:t>
      </w:r>
    </w:p>
    <w:p w:rsidR="00A4454E" w:rsidRPr="001B234D" w:rsidRDefault="00A4454E" w:rsidP="00A4454E">
      <w:pPr>
        <w:pStyle w:val="a3"/>
        <w:tabs>
          <w:tab w:val="left" w:pos="1090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Pr="001B234D">
        <w:rPr>
          <w:rStyle w:val="a4"/>
          <w:color w:val="000000"/>
          <w:sz w:val="24"/>
          <w:szCs w:val="24"/>
        </w:rPr>
        <w:tab/>
        <w:t>путем публикации информационных материалов в средствах массовой информации;</w:t>
      </w:r>
    </w:p>
    <w:p w:rsidR="00A4454E" w:rsidRPr="001B234D" w:rsidRDefault="00A4454E" w:rsidP="00A4454E">
      <w:pPr>
        <w:pStyle w:val="a3"/>
        <w:tabs>
          <w:tab w:val="left" w:pos="1042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Pr="001B234D">
        <w:rPr>
          <w:rStyle w:val="a4"/>
          <w:color w:val="000000"/>
          <w:sz w:val="24"/>
          <w:szCs w:val="24"/>
        </w:rPr>
        <w:tab/>
        <w:t xml:space="preserve">путем размещения брошюр, буклетов и других печатных материалов в помещениях Администрации, предназначенных для приема </w:t>
      </w:r>
      <w:r w:rsidR="003000BB" w:rsidRPr="001B234D">
        <w:rPr>
          <w:rStyle w:val="a4"/>
          <w:color w:val="000000"/>
          <w:sz w:val="24"/>
          <w:szCs w:val="24"/>
        </w:rPr>
        <w:t>з</w:t>
      </w:r>
      <w:r w:rsidRPr="001B234D">
        <w:rPr>
          <w:rStyle w:val="a4"/>
          <w:color w:val="000000"/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организациями;</w:t>
      </w:r>
    </w:p>
    <w:p w:rsidR="00A4454E" w:rsidRPr="001B234D" w:rsidRDefault="00A4454E" w:rsidP="00A4454E">
      <w:pPr>
        <w:pStyle w:val="a3"/>
        <w:tabs>
          <w:tab w:val="left" w:pos="1022"/>
        </w:tabs>
        <w:ind w:lef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Pr="001B234D">
        <w:rPr>
          <w:rStyle w:val="a4"/>
          <w:color w:val="000000"/>
          <w:sz w:val="24"/>
          <w:szCs w:val="24"/>
        </w:rPr>
        <w:tab/>
        <w:t>посредством телефонной и факсимильной связи;</w:t>
      </w:r>
    </w:p>
    <w:p w:rsidR="00A4454E" w:rsidRPr="001B234D" w:rsidRDefault="00A4454E" w:rsidP="00A4454E">
      <w:pPr>
        <w:pStyle w:val="a3"/>
        <w:tabs>
          <w:tab w:val="left" w:pos="1038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Pr="001B234D">
        <w:rPr>
          <w:rStyle w:val="a4"/>
          <w:color w:val="000000"/>
          <w:sz w:val="24"/>
          <w:szCs w:val="24"/>
        </w:rPr>
        <w:tab/>
        <w:t xml:space="preserve">посредством ответов на письменные и устные обращения Заявителей по вопросу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услуги.</w:t>
      </w:r>
    </w:p>
    <w:p w:rsidR="00A4454E" w:rsidRPr="001B234D" w:rsidRDefault="00A4454E" w:rsidP="00A4454E">
      <w:pPr>
        <w:pStyle w:val="a3"/>
        <w:tabs>
          <w:tab w:val="left" w:pos="132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3.5. На ЕПГУ, РПГУ и сайте Администрации в целях информирования Заявителей по вопросам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 размещается следующая информация:</w:t>
      </w:r>
    </w:p>
    <w:p w:rsidR="00A4454E" w:rsidRPr="001B234D" w:rsidRDefault="00A4454E" w:rsidP="00A4454E">
      <w:pPr>
        <w:pStyle w:val="a3"/>
        <w:tabs>
          <w:tab w:val="left" w:pos="1052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Pr="001B234D">
        <w:rPr>
          <w:rStyle w:val="a4"/>
          <w:color w:val="000000"/>
          <w:sz w:val="24"/>
          <w:szCs w:val="24"/>
        </w:rPr>
        <w:tab/>
        <w:t xml:space="preserve">исчерпывающий перечень документов, необходимых для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4454E" w:rsidRPr="001B234D" w:rsidRDefault="00A4454E" w:rsidP="00A4454E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Pr="001B234D">
        <w:rPr>
          <w:rStyle w:val="a4"/>
          <w:color w:val="000000"/>
          <w:sz w:val="24"/>
          <w:szCs w:val="24"/>
        </w:rPr>
        <w:tab/>
        <w:t xml:space="preserve">перечень лиц, имеющих право на получение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989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Pr="001B234D">
        <w:rPr>
          <w:rStyle w:val="a4"/>
          <w:color w:val="000000"/>
          <w:sz w:val="24"/>
          <w:szCs w:val="24"/>
        </w:rPr>
        <w:tab/>
        <w:t xml:space="preserve">срок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985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Pr="001B234D">
        <w:rPr>
          <w:rStyle w:val="a4"/>
          <w:color w:val="000000"/>
          <w:sz w:val="24"/>
          <w:szCs w:val="24"/>
        </w:rPr>
        <w:tab/>
        <w:t xml:space="preserve">результаты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 xml:space="preserve">униципальной услуги, порядок представления документа, являющегося результатом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090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 xml:space="preserve">униципальной услуги, а также для приостановления или отказа в предоставлении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033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информация о праве на досудебное (внесудебное) обжалование действий </w:t>
      </w:r>
      <w:r w:rsidRPr="001B234D">
        <w:rPr>
          <w:rStyle w:val="a4"/>
          <w:color w:val="000000"/>
          <w:sz w:val="24"/>
          <w:szCs w:val="24"/>
        </w:rPr>
        <w:lastRenderedPageBreak/>
        <w:t xml:space="preserve">(бездействия) и решений, принятых (осуществляемых) в ходе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8B388F">
      <w:pPr>
        <w:pStyle w:val="a3"/>
        <w:tabs>
          <w:tab w:val="left" w:pos="1239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ж)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услуги.</w:t>
      </w:r>
    </w:p>
    <w:p w:rsidR="00A4454E" w:rsidRPr="001B234D" w:rsidRDefault="00A4454E" w:rsidP="00A4454E">
      <w:pPr>
        <w:pStyle w:val="a3"/>
        <w:tabs>
          <w:tab w:val="left" w:pos="1206"/>
        </w:tabs>
        <w:autoSpaceDE/>
        <w:autoSpaceDN/>
        <w:ind w:left="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3.7. Информация по вопросам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 xml:space="preserve">униципальной услуги и услуг, которые являются необходимыми и обязательными для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услуги, сведения о ходе предоставления указанных услуг предоставляются бесплатно.</w:t>
      </w:r>
    </w:p>
    <w:p w:rsidR="00A4454E" w:rsidRPr="001B234D" w:rsidRDefault="00A4454E" w:rsidP="00A4454E">
      <w:pPr>
        <w:pStyle w:val="a3"/>
        <w:tabs>
          <w:tab w:val="left" w:pos="120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3.8. На сайте </w:t>
      </w:r>
      <w:r w:rsidR="003000BB" w:rsidRPr="001B234D">
        <w:rPr>
          <w:rStyle w:val="a4"/>
          <w:color w:val="000000"/>
          <w:sz w:val="24"/>
          <w:szCs w:val="24"/>
        </w:rPr>
        <w:t>А</w:t>
      </w:r>
      <w:r w:rsidRPr="001B234D">
        <w:rPr>
          <w:rStyle w:val="a4"/>
          <w:color w:val="000000"/>
          <w:sz w:val="24"/>
          <w:szCs w:val="24"/>
        </w:rPr>
        <w:t>дминистрации дополнительно размещаются:</w:t>
      </w:r>
    </w:p>
    <w:p w:rsidR="00A4454E" w:rsidRPr="001B234D" w:rsidRDefault="00A4454E" w:rsidP="00A4454E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полное наименование и почтовый адрес </w:t>
      </w:r>
      <w:r w:rsidR="003000BB" w:rsidRPr="001B234D">
        <w:rPr>
          <w:rStyle w:val="a4"/>
          <w:color w:val="000000"/>
          <w:sz w:val="24"/>
          <w:szCs w:val="24"/>
        </w:rPr>
        <w:t>А</w:t>
      </w:r>
      <w:r w:rsidRPr="001B234D">
        <w:rPr>
          <w:rStyle w:val="a4"/>
          <w:color w:val="000000"/>
          <w:sz w:val="24"/>
          <w:szCs w:val="24"/>
        </w:rPr>
        <w:t>дминистрации;</w:t>
      </w:r>
    </w:p>
    <w:p w:rsidR="00A4454E" w:rsidRPr="001B234D" w:rsidRDefault="00A4454E" w:rsidP="00A4454E">
      <w:pPr>
        <w:pStyle w:val="a3"/>
        <w:tabs>
          <w:tab w:val="left" w:pos="1066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номера телефонов-автоинформаторов (при наличии), справочные номера телефонов структурных подразделений Администрации;</w:t>
      </w:r>
    </w:p>
    <w:p w:rsidR="00A4454E" w:rsidRPr="001B234D" w:rsidRDefault="00A4454E" w:rsidP="00A4454E">
      <w:pPr>
        <w:pStyle w:val="a3"/>
        <w:tabs>
          <w:tab w:val="left" w:pos="1206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режим работы Администрации, график работы должностных лиц Администрации, ее структурных подразделений;</w:t>
      </w:r>
    </w:p>
    <w:p w:rsidR="00A4454E" w:rsidRPr="001B234D" w:rsidRDefault="00A4454E" w:rsidP="00A4454E">
      <w:pPr>
        <w:pStyle w:val="a3"/>
        <w:tabs>
          <w:tab w:val="left" w:pos="1220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график работы подразделения Администрации, непосредственно предоставляющего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униципальную услугу;</w:t>
      </w:r>
    </w:p>
    <w:p w:rsidR="00A4454E" w:rsidRPr="001B234D" w:rsidRDefault="00A4454E" w:rsidP="00A4454E">
      <w:pPr>
        <w:pStyle w:val="a3"/>
        <w:tabs>
          <w:tab w:val="left" w:pos="1138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выдержки из нормативных правовых актов Российской Федерации и нормативных правовых актов Брянской области, содержащих нормы, регулирующие деятельность Администрации по предоставлению </w:t>
      </w:r>
      <w:r w:rsidR="003000BB" w:rsidRPr="001B234D">
        <w:rPr>
          <w:rStyle w:val="a4"/>
          <w:color w:val="000000"/>
          <w:sz w:val="24"/>
          <w:szCs w:val="24"/>
        </w:rPr>
        <w:t>му</w:t>
      </w:r>
      <w:r w:rsidRPr="001B234D">
        <w:rPr>
          <w:rStyle w:val="a4"/>
          <w:color w:val="000000"/>
          <w:sz w:val="24"/>
          <w:szCs w:val="24"/>
        </w:rPr>
        <w:t>ниципальной услуги;</w:t>
      </w:r>
    </w:p>
    <w:p w:rsidR="003000BB" w:rsidRPr="001B234D" w:rsidRDefault="00A4454E" w:rsidP="003000BB">
      <w:pPr>
        <w:pStyle w:val="a3"/>
        <w:tabs>
          <w:tab w:val="left" w:pos="1008"/>
        </w:tabs>
        <w:ind w:left="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перечень лиц, имеющих право на получение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3000BB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ж)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услуги, образцы и инструкции по их заполнению;</w:t>
      </w:r>
    </w:p>
    <w:p w:rsidR="00A4454E" w:rsidRPr="001B234D" w:rsidRDefault="00A4454E" w:rsidP="00A4454E">
      <w:pPr>
        <w:pStyle w:val="a3"/>
        <w:tabs>
          <w:tab w:val="left" w:pos="1023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з)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порядок и способы предварительной записи на получение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tabs>
          <w:tab w:val="left" w:pos="989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и)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текст настоящего Административного регламента с приложениями;</w:t>
      </w:r>
    </w:p>
    <w:p w:rsidR="00A4454E" w:rsidRPr="001B234D" w:rsidRDefault="00A4454E" w:rsidP="00A4454E">
      <w:pPr>
        <w:pStyle w:val="a3"/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к) краткое описание порядка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л) порядок обжалования решений, действий или бездействия должностных лиц, Администрации, предоставляющих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ую услугу;</w:t>
      </w:r>
    </w:p>
    <w:p w:rsidR="00A4454E" w:rsidRPr="001B234D" w:rsidRDefault="00A4454E" w:rsidP="00A4454E">
      <w:pPr>
        <w:pStyle w:val="a3"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м) информация о возможности участия Заявителей в оценке качества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A4454E" w:rsidRPr="001B234D" w:rsidRDefault="00A4454E" w:rsidP="00A4454E">
      <w:pPr>
        <w:pStyle w:val="a3"/>
        <w:tabs>
          <w:tab w:val="left" w:pos="1239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3.9. При информировании о порядке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 по телефону должностное лицо Администрации, приняв вызов по телефону,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A4454E" w:rsidRPr="001B234D" w:rsidRDefault="00A4454E" w:rsidP="00A4454E">
      <w:pPr>
        <w:pStyle w:val="a3"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Должностное лицо Администрации обязано сообщить Заявителю график приема, точные почтовый и фактический адреса Администрации, способ проезда к ней, способы предварительной записи для личного приема по вопросу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услуги, требования к письменному обращению.</w:t>
      </w:r>
    </w:p>
    <w:p w:rsidR="00A4454E" w:rsidRPr="001B234D" w:rsidRDefault="00A4454E" w:rsidP="00A4454E">
      <w:pPr>
        <w:pStyle w:val="a3"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Информирование по телефону о порядке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 осуществляется в соответствии с режимом и графиком работы Администрации (ее структурных подразделений).</w:t>
      </w:r>
    </w:p>
    <w:p w:rsidR="00A4454E" w:rsidRPr="001B234D" w:rsidRDefault="00A4454E" w:rsidP="00A4454E">
      <w:pPr>
        <w:pStyle w:val="a3"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Во время разговора должностные лица Администрации (ее структурных подразделений) обязаны произносить слова четко и не прерывать разговор по причине поступления другого звонка.</w:t>
      </w:r>
    </w:p>
    <w:p w:rsidR="00A4454E" w:rsidRPr="001B234D" w:rsidRDefault="00A4454E" w:rsidP="00A4454E">
      <w:pPr>
        <w:pStyle w:val="a3"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 Администрации либо обратившемуся сообщается номер телефона, по которому можно получить необходимую информацию.</w:t>
      </w:r>
    </w:p>
    <w:p w:rsidR="00A4454E" w:rsidRPr="001B234D" w:rsidRDefault="00A4454E" w:rsidP="008B388F">
      <w:pPr>
        <w:pStyle w:val="a3"/>
        <w:tabs>
          <w:tab w:val="left" w:pos="1374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3.10. При ответах на телефонные звонки и устные обращения по вопросам к порядку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 должностным лицом Администрации обратившемуся сообщается следующая информация:</w:t>
      </w:r>
    </w:p>
    <w:p w:rsidR="00A4454E" w:rsidRPr="001B234D" w:rsidRDefault="00A4454E" w:rsidP="00A4454E">
      <w:pPr>
        <w:pStyle w:val="a3"/>
        <w:tabs>
          <w:tab w:val="left" w:pos="1003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lastRenderedPageBreak/>
        <w:t>а)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 перечне лиц, имеющих право на получение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tabs>
          <w:tab w:val="left" w:pos="1090"/>
        </w:tabs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 нормативных правовых актах Российской Федерации и нормативных правовых актах Брянской области, регулирующих вопросы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 (дата, номер и наименование нормативного правового акта);</w:t>
      </w:r>
    </w:p>
    <w:p w:rsidR="00A4454E" w:rsidRPr="001B234D" w:rsidRDefault="00A4454E" w:rsidP="00A4454E">
      <w:pPr>
        <w:pStyle w:val="a3"/>
        <w:tabs>
          <w:tab w:val="left" w:pos="989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 перечне документов, необходимых для получения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tabs>
          <w:tab w:val="left" w:pos="950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 сроках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tabs>
          <w:tab w:val="left" w:pos="1018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об основаниях для приостановления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003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об основаниях для отказа в предоставлении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038"/>
        </w:tabs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ж)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о месте размещения на ЕПГУ, РПГУ, сайте Администрации информации по вопросам предоставления Муниципальной услуги.</w:t>
      </w:r>
    </w:p>
    <w:p w:rsidR="00A4454E" w:rsidRPr="001B234D" w:rsidRDefault="00A4454E" w:rsidP="00A4454E">
      <w:pPr>
        <w:pStyle w:val="a3"/>
        <w:tabs>
          <w:tab w:val="left" w:pos="1330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3.11. Администрация разрабатывает информационные материалы по порядку предоставления Муниципальной услуги - памятки, инструкции, брошюры, макеты и размещает на ЕПГУ, РПГУ, сайте Администрации.</w:t>
      </w:r>
    </w:p>
    <w:p w:rsidR="00A4454E" w:rsidRPr="001B234D" w:rsidRDefault="00A4454E" w:rsidP="00A4454E">
      <w:pPr>
        <w:pStyle w:val="a3"/>
        <w:tabs>
          <w:tab w:val="left" w:pos="1681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3.12. Администрация обеспечивает своевременную актуализацию информационных материалов, указанных в пункте </w:t>
      </w:r>
      <w:r w:rsidRPr="001B234D">
        <w:rPr>
          <w:rStyle w:val="a4"/>
          <w:sz w:val="24"/>
          <w:szCs w:val="24"/>
        </w:rPr>
        <w:t>3.11.</w:t>
      </w:r>
      <w:r w:rsidRPr="001B234D">
        <w:rPr>
          <w:rStyle w:val="a4"/>
          <w:color w:val="000000"/>
          <w:sz w:val="24"/>
          <w:szCs w:val="24"/>
        </w:rPr>
        <w:t xml:space="preserve"> настоящего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Административного регламента, на ЕПГУ, РПГУ, сайте Администрации.</w:t>
      </w:r>
    </w:p>
    <w:p w:rsidR="00A4454E" w:rsidRPr="001B234D" w:rsidRDefault="00A4454E" w:rsidP="00A4454E">
      <w:pPr>
        <w:pStyle w:val="a3"/>
        <w:tabs>
          <w:tab w:val="left" w:pos="1551"/>
        </w:tabs>
        <w:autoSpaceDE/>
        <w:autoSpaceDN/>
        <w:ind w:left="0" w:right="40" w:firstLine="426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3.13.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4454E" w:rsidRPr="001B234D" w:rsidRDefault="00A4454E" w:rsidP="00A4454E">
      <w:pPr>
        <w:pStyle w:val="a3"/>
        <w:tabs>
          <w:tab w:val="left" w:pos="1383"/>
        </w:tabs>
        <w:autoSpaceDE/>
        <w:autoSpaceDN/>
        <w:ind w:left="0" w:right="40" w:firstLine="426"/>
        <w:jc w:val="both"/>
        <w:rPr>
          <w:rStyle w:val="a4"/>
          <w:color w:val="000000"/>
          <w:sz w:val="24"/>
          <w:szCs w:val="24"/>
        </w:rPr>
      </w:pPr>
      <w:bookmarkStart w:id="5" w:name="bookmark10"/>
      <w:bookmarkStart w:id="6" w:name="bookmark9"/>
      <w:r w:rsidRPr="001B234D">
        <w:rPr>
          <w:rStyle w:val="a4"/>
          <w:color w:val="000000"/>
          <w:sz w:val="24"/>
          <w:szCs w:val="24"/>
        </w:rPr>
        <w:t>3.15. Консультирование по вопросам предоставления Муниципальной услуги должностными лицами Администрации осуществляется бесплатно.</w:t>
      </w:r>
      <w:bookmarkEnd w:id="5"/>
      <w:bookmarkEnd w:id="6"/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bookmark11"/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</w:pPr>
      <w:r w:rsidRPr="001B234D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II. Стандарт предоставления Муниципальной услуги</w:t>
      </w:r>
      <w:bookmarkEnd w:id="7"/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color w:val="000000"/>
          <w:sz w:val="24"/>
          <w:szCs w:val="24"/>
        </w:rPr>
      </w:pPr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40" w:firstLine="42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8" w:name="bookmark14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 xml:space="preserve">4. </w:t>
      </w:r>
      <w:bookmarkStart w:id="9" w:name="bookmark12"/>
      <w:bookmarkEnd w:id="8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Наименование Муниципальной услуги</w:t>
      </w:r>
      <w:bookmarkEnd w:id="9"/>
    </w:p>
    <w:p w:rsidR="00A4454E" w:rsidRPr="001B234D" w:rsidRDefault="00A4454E" w:rsidP="00A4454E">
      <w:pPr>
        <w:pStyle w:val="a3"/>
        <w:tabs>
          <w:tab w:val="left" w:pos="1196"/>
        </w:tabs>
        <w:autoSpaceDE/>
        <w:autoSpaceDN/>
        <w:ind w:left="0" w:right="40" w:firstLine="426"/>
        <w:jc w:val="both"/>
        <w:rPr>
          <w:rStyle w:val="a4"/>
          <w:color w:val="000000"/>
          <w:sz w:val="24"/>
          <w:szCs w:val="24"/>
        </w:rPr>
      </w:pPr>
      <w:bookmarkStart w:id="10" w:name="bookmark13"/>
      <w:r w:rsidRPr="001B234D">
        <w:rPr>
          <w:rStyle w:val="a4"/>
          <w:color w:val="000000"/>
          <w:sz w:val="24"/>
          <w:szCs w:val="24"/>
        </w:rPr>
        <w:t>4.1. Муниципальная услуга «</w:t>
      </w:r>
      <w:r w:rsidR="008B388F" w:rsidRPr="001B234D">
        <w:rPr>
          <w:rStyle w:val="a4"/>
          <w:color w:val="000000"/>
          <w:sz w:val="24"/>
          <w:szCs w:val="24"/>
        </w:rPr>
        <w:t>Предоставление разрешения на осуществление земляных работ на территории</w:t>
      </w:r>
      <w:r w:rsidR="00EC5287" w:rsidRPr="001B234D">
        <w:rPr>
          <w:rStyle w:val="a4"/>
          <w:color w:val="000000"/>
          <w:sz w:val="24"/>
          <w:szCs w:val="24"/>
        </w:rPr>
        <w:t xml:space="preserve"> Трубчевского городского</w:t>
      </w:r>
      <w:r w:rsidR="008B388F" w:rsidRPr="001B234D">
        <w:rPr>
          <w:rStyle w:val="a4"/>
          <w:color w:val="000000"/>
          <w:sz w:val="24"/>
          <w:szCs w:val="24"/>
        </w:rPr>
        <w:t xml:space="preserve"> поселения</w:t>
      </w:r>
      <w:r w:rsidRPr="001B234D">
        <w:rPr>
          <w:rStyle w:val="a4"/>
          <w:color w:val="000000"/>
          <w:sz w:val="24"/>
          <w:szCs w:val="24"/>
        </w:rPr>
        <w:t>».</w:t>
      </w:r>
      <w:bookmarkEnd w:id="10"/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264"/>
        </w:tabs>
        <w:spacing w:after="0" w:line="240" w:lineRule="auto"/>
        <w:ind w:right="40" w:firstLine="426"/>
        <w:jc w:val="left"/>
        <w:rPr>
          <w:rStyle w:val="3"/>
          <w:rFonts w:ascii="Times New Roman" w:hAnsi="Times New Roman" w:cs="Times New Roman"/>
          <w:color w:val="000000"/>
          <w:sz w:val="24"/>
          <w:szCs w:val="24"/>
        </w:rPr>
      </w:pPr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5. Наименование органа, предоставляющего Муниципальную услугу</w:t>
      </w:r>
    </w:p>
    <w:p w:rsidR="00D47090" w:rsidRPr="001B234D" w:rsidRDefault="00D47090" w:rsidP="001D1C90">
      <w:pPr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5.1. Предоставление муниципальной услуги осуществляется Администрацией.</w:t>
      </w:r>
    </w:p>
    <w:p w:rsidR="00D47090" w:rsidRPr="001B234D" w:rsidRDefault="00D47090" w:rsidP="001D1C90">
      <w:pPr>
        <w:jc w:val="both"/>
        <w:rPr>
          <w:sz w:val="24"/>
          <w:szCs w:val="24"/>
        </w:rPr>
      </w:pPr>
      <w:r w:rsidRPr="001B234D">
        <w:rPr>
          <w:sz w:val="24"/>
          <w:szCs w:val="24"/>
        </w:rPr>
        <w:tab/>
        <w:t>5.2. Администрация предоставляет муниципальную услугу через</w:t>
      </w:r>
      <w:r w:rsidR="00EC528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– </w:t>
      </w:r>
      <w:r w:rsidR="00EC5287" w:rsidRPr="001B234D">
        <w:rPr>
          <w:sz w:val="24"/>
          <w:szCs w:val="24"/>
        </w:rPr>
        <w:t xml:space="preserve">отдел архитектуры и жилищно-коммунального хозяйства администрации Трубчевского муниципального района </w:t>
      </w:r>
      <w:r w:rsidRPr="001B234D">
        <w:rPr>
          <w:sz w:val="24"/>
          <w:szCs w:val="24"/>
        </w:rPr>
        <w:t xml:space="preserve">(далее – </w:t>
      </w:r>
      <w:r w:rsidR="00EC5287" w:rsidRPr="001B234D">
        <w:rPr>
          <w:sz w:val="24"/>
          <w:szCs w:val="24"/>
        </w:rPr>
        <w:t>отдел архитектуры и ЖКХ</w:t>
      </w:r>
      <w:r w:rsidRPr="001B234D">
        <w:rPr>
          <w:sz w:val="24"/>
          <w:szCs w:val="24"/>
        </w:rPr>
        <w:t>).</w:t>
      </w:r>
    </w:p>
    <w:p w:rsidR="001D1C90" w:rsidRPr="001B234D" w:rsidRDefault="001D1C90" w:rsidP="001D1C90">
      <w:pPr>
        <w:jc w:val="both"/>
        <w:rPr>
          <w:sz w:val="24"/>
          <w:szCs w:val="24"/>
        </w:rPr>
      </w:pPr>
      <w:r w:rsidRPr="001B234D">
        <w:rPr>
          <w:sz w:val="24"/>
          <w:szCs w:val="24"/>
        </w:rPr>
        <w:tab/>
        <w:t>5.3. Ответственным за предоставление муниципальной услуги, является (</w:t>
      </w:r>
      <w:r w:rsidR="00EC5287" w:rsidRPr="001B234D">
        <w:rPr>
          <w:sz w:val="24"/>
          <w:szCs w:val="24"/>
        </w:rPr>
        <w:t>ведущий инспектор отдела архитектуры и ЖКХ</w:t>
      </w:r>
      <w:r w:rsidRPr="001B234D">
        <w:rPr>
          <w:sz w:val="24"/>
          <w:szCs w:val="24"/>
        </w:rPr>
        <w:t>).</w:t>
      </w:r>
    </w:p>
    <w:p w:rsidR="001D1C90" w:rsidRPr="001B234D" w:rsidRDefault="001D1C90" w:rsidP="001D1C90">
      <w:pPr>
        <w:jc w:val="both"/>
        <w:rPr>
          <w:sz w:val="24"/>
          <w:szCs w:val="24"/>
        </w:rPr>
      </w:pPr>
      <w:r w:rsidRPr="001B234D">
        <w:rPr>
          <w:color w:val="000000"/>
          <w:sz w:val="24"/>
          <w:szCs w:val="24"/>
          <w:shd w:val="clear" w:color="auto" w:fill="FFFFFF"/>
        </w:rPr>
        <w:tab/>
      </w:r>
      <w:r w:rsidRPr="001B234D">
        <w:rPr>
          <w:sz w:val="24"/>
          <w:szCs w:val="24"/>
        </w:rPr>
        <w:t>5.4. Информация о месте нахождения и графике работы Администрации указана в приложении № 1 к настоящему административному регламенту.</w:t>
      </w:r>
    </w:p>
    <w:p w:rsidR="00A4454E" w:rsidRPr="001B234D" w:rsidRDefault="00A4454E" w:rsidP="00A4454E">
      <w:pPr>
        <w:pStyle w:val="a3"/>
        <w:tabs>
          <w:tab w:val="left" w:pos="1446"/>
        </w:tabs>
        <w:autoSpaceDE/>
        <w:autoSpaceDN/>
        <w:ind w:left="0" w:right="20" w:firstLine="567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5.4. 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Брянской области государственных услуг и предоставляются организациями, участвующими в предоставлении государственных услуг.</w:t>
      </w:r>
    </w:p>
    <w:p w:rsidR="00A4454E" w:rsidRPr="001B234D" w:rsidRDefault="00A4454E" w:rsidP="00A4454E">
      <w:pPr>
        <w:pStyle w:val="a3"/>
        <w:tabs>
          <w:tab w:val="left" w:pos="1282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5.5. В целях предоставления Муниципальной услуги Администрация взаимодействует с:</w:t>
      </w:r>
    </w:p>
    <w:p w:rsidR="00A4454E" w:rsidRPr="001B234D" w:rsidRDefault="00A4454E" w:rsidP="00A4454E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Управлением Федеральной налоговой службы по Брянской области;</w:t>
      </w:r>
    </w:p>
    <w:p w:rsidR="00A4454E" w:rsidRPr="001B234D" w:rsidRDefault="00A4454E" w:rsidP="00A4454E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Управлением Федеральной службы государственной регистрации, кадастра и картографии по Брянской области;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lastRenderedPageBreak/>
        <w:t xml:space="preserve">Отдел государственной инспекции безопасности дорожного движения </w:t>
      </w:r>
      <w:r w:rsidR="00EC5287" w:rsidRPr="001B234D">
        <w:rPr>
          <w:rFonts w:eastAsia="Calibri"/>
          <w:sz w:val="24"/>
          <w:szCs w:val="24"/>
          <w:lang w:eastAsia="en-US" w:bidi="ar-SA"/>
        </w:rPr>
        <w:t>МО МВД России "Трубчевский"</w:t>
      </w:r>
      <w:r w:rsidRPr="001B234D">
        <w:rPr>
          <w:rFonts w:eastAsia="Calibri"/>
          <w:sz w:val="24"/>
          <w:szCs w:val="24"/>
          <w:lang w:eastAsia="en-US" w:bidi="ar-SA"/>
        </w:rPr>
        <w:t>;</w:t>
      </w:r>
    </w:p>
    <w:p w:rsidR="006C2A1E" w:rsidRPr="001B234D" w:rsidRDefault="006C2A1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 xml:space="preserve">Администрация </w:t>
      </w:r>
      <w:r w:rsidR="00EC5287" w:rsidRPr="001B234D">
        <w:rPr>
          <w:rFonts w:eastAsia="Calibri"/>
          <w:sz w:val="24"/>
          <w:szCs w:val="24"/>
          <w:lang w:eastAsia="en-US" w:bidi="ar-SA"/>
        </w:rPr>
        <w:t xml:space="preserve">Трубчевского муниципального </w:t>
      </w:r>
      <w:r w:rsidRPr="001B234D">
        <w:rPr>
          <w:rFonts w:eastAsia="Calibri"/>
          <w:sz w:val="24"/>
          <w:szCs w:val="24"/>
          <w:lang w:eastAsia="en-US" w:bidi="ar-SA"/>
        </w:rPr>
        <w:t>района;</w:t>
      </w:r>
    </w:p>
    <w:p w:rsidR="00A4454E" w:rsidRPr="001B234D" w:rsidRDefault="00A4454E" w:rsidP="001B234D">
      <w:pPr>
        <w:pStyle w:val="a3"/>
        <w:ind w:left="0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иные согласующие организации.</w:t>
      </w:r>
    </w:p>
    <w:p w:rsidR="00A4454E" w:rsidRPr="001B234D" w:rsidRDefault="00A4454E" w:rsidP="001B234D">
      <w:pPr>
        <w:pStyle w:val="51"/>
        <w:shd w:val="clear" w:color="auto" w:fill="auto"/>
        <w:tabs>
          <w:tab w:val="left" w:pos="25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6. Результат предоставления Муниципальной услуги</w:t>
      </w:r>
    </w:p>
    <w:p w:rsidR="00A4454E" w:rsidRPr="001B234D" w:rsidRDefault="00A4454E" w:rsidP="001B234D">
      <w:pPr>
        <w:widowControl/>
        <w:adjustRightInd w:val="0"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bookmarkStart w:id="11" w:name="sub_25"/>
      <w:r w:rsidRPr="001B234D">
        <w:rPr>
          <w:rFonts w:eastAsia="Calibri"/>
          <w:sz w:val="24"/>
          <w:szCs w:val="24"/>
          <w:lang w:eastAsia="en-US" w:bidi="ar-SA"/>
        </w:rPr>
        <w:t>6.1. Результатом предоставления муниципальной услуги является: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bookmarkStart w:id="12" w:name="sub_251"/>
      <w:bookmarkEnd w:id="11"/>
      <w:r w:rsidRPr="001B234D">
        <w:rPr>
          <w:rFonts w:eastAsia="Calibri"/>
          <w:lang w:eastAsia="en-US"/>
        </w:rPr>
        <w:t>предоставление разрешения на осуществление земляных работ на территории муниципального образования по форме согласно Приложению № 2 к настоящему административному регламенту (далее – разрешение).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6.2. Предоставление муниципальной услуги завершается получением заявителем одного из следующих документов: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>- предоставление разрешения на осуществление земляных работ;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>- мотивированный отказ в предоставлении разрешения (ордера) на осуществление земляных работ;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>- проставление отметки о продлении срока действия разрешения (ордера) на осуществление земляных работ;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>- закрытие разрешения (ордера) на осуществление земляных работ (проставление отметки в разрешении о закрытии).</w:t>
      </w:r>
    </w:p>
    <w:bookmarkEnd w:id="12"/>
    <w:p w:rsidR="00A4454E" w:rsidRPr="001B234D" w:rsidRDefault="00E17A21" w:rsidP="001B234D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</w:rPr>
      </w:pPr>
      <w:r w:rsidRPr="001B234D"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  <w:t>7</w:t>
      </w:r>
      <w:r w:rsidR="00A4454E" w:rsidRPr="001B234D"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  <w:t>.</w:t>
      </w:r>
      <w:bookmarkStart w:id="13" w:name="bookmark18"/>
      <w:r w:rsidR="003B5773" w:rsidRPr="001B234D"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  <w:t xml:space="preserve"> </w:t>
      </w:r>
      <w:r w:rsidR="00A4454E"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Срок предоставления Муниципальной услуги</w:t>
      </w:r>
      <w:bookmarkEnd w:id="13"/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color w:val="444444"/>
          <w:bdr w:val="none" w:sz="0" w:space="0" w:color="auto" w:frame="1"/>
        </w:rPr>
        <w:tab/>
      </w:r>
      <w:r w:rsidR="00E17A21" w:rsidRPr="001B234D">
        <w:rPr>
          <w:color w:val="444444"/>
          <w:bdr w:val="none" w:sz="0" w:space="0" w:color="auto" w:frame="1"/>
        </w:rPr>
        <w:t xml:space="preserve">7.1. </w:t>
      </w:r>
      <w:r w:rsidRPr="001B234D">
        <w:rPr>
          <w:rFonts w:eastAsia="Calibri"/>
          <w:lang w:eastAsia="en-US"/>
        </w:rPr>
        <w:t>Срок предоставления муниципальной услуги со дня подачи заявления о предоставлении услуги:</w:t>
      </w:r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выдаче разрешения (ордера) на осуществление земляных работ не должен превышать 20 рабочих дней;</w:t>
      </w:r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продлении разрешения (ордера) на осуществление земляных работ – не более 6 рабочих дней;</w:t>
      </w:r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закрытии разрешения (ордера) на осуществление земляных работ – не более 7 рабочих дней.</w:t>
      </w:r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</w:r>
      <w:r w:rsidR="00E17A21" w:rsidRPr="001B234D">
        <w:rPr>
          <w:rFonts w:eastAsia="Calibri"/>
          <w:lang w:eastAsia="en-US"/>
        </w:rPr>
        <w:t>7.</w:t>
      </w:r>
      <w:r w:rsidRPr="001B234D">
        <w:rPr>
          <w:rFonts w:eastAsia="Calibri"/>
          <w:lang w:eastAsia="en-US"/>
        </w:rPr>
        <w:t>2. Работы, связанные с ликвидацией аварий и их последствий, должны производиться незамедлительно после обнаружения аварии с обязательным уведомлением Администрации, единой дежурно-диспетчерской службы «112», а также организаций, интересы которых затрагиваются при осуществлении земляных работ, с последующим оформлением разрешения (ордера) на осуществление земляных работ в установленном настоящим административным регламентом порядке, в трехдневный срок с момента начала работ.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</w:p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1B234D">
        <w:rPr>
          <w:rFonts w:eastAsia="Calibri"/>
          <w:b/>
          <w:bCs/>
          <w:sz w:val="24"/>
          <w:szCs w:val="24"/>
          <w:lang w:eastAsia="en-US" w:bidi="ar-SA"/>
        </w:rPr>
        <w:t>8</w:t>
      </w:r>
      <w:r w:rsidR="00A4454E" w:rsidRPr="001B234D">
        <w:rPr>
          <w:rFonts w:eastAsia="Calibri"/>
          <w:b/>
          <w:bCs/>
          <w:sz w:val="24"/>
          <w:szCs w:val="24"/>
          <w:lang w:eastAsia="en-US" w:bidi="ar-SA"/>
        </w:rPr>
        <w:t>. Правовые основания для предоставления муниципальной услуги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b/>
          <w:bCs/>
          <w:sz w:val="24"/>
          <w:szCs w:val="24"/>
          <w:lang w:eastAsia="en-US" w:bidi="ar-SA"/>
        </w:rPr>
      </w:pPr>
    </w:p>
    <w:p w:rsidR="00A4454E" w:rsidRPr="001B234D" w:rsidRDefault="00E17A21" w:rsidP="001B234D">
      <w:pPr>
        <w:pStyle w:val="a3"/>
        <w:tabs>
          <w:tab w:val="left" w:pos="1426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8</w:t>
      </w:r>
      <w:r w:rsidR="00A4454E" w:rsidRPr="001B234D">
        <w:rPr>
          <w:rStyle w:val="a4"/>
          <w:color w:val="000000"/>
          <w:sz w:val="24"/>
          <w:szCs w:val="24"/>
        </w:rPr>
        <w:t>.1. 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в разделе</w:t>
      </w:r>
      <w:r w:rsidR="00520CA1" w:rsidRPr="001B234D">
        <w:rPr>
          <w:rStyle w:val="a4"/>
          <w:color w:val="000000"/>
          <w:sz w:val="24"/>
          <w:szCs w:val="24"/>
        </w:rPr>
        <w:t xml:space="preserve">  архитектура и градостроительство,</w:t>
      </w:r>
      <w:r w:rsidR="00A4454E" w:rsidRPr="001B234D">
        <w:rPr>
          <w:rStyle w:val="a4"/>
          <w:color w:val="000000"/>
          <w:sz w:val="24"/>
          <w:szCs w:val="24"/>
        </w:rPr>
        <w:t xml:space="preserve"> 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A4454E" w:rsidRPr="001B234D" w:rsidRDefault="00E17A21" w:rsidP="004B260A">
      <w:pPr>
        <w:pStyle w:val="a3"/>
        <w:tabs>
          <w:tab w:val="left" w:pos="1441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14" w:name="bookmark21"/>
      <w:r w:rsidRPr="001B234D">
        <w:rPr>
          <w:rStyle w:val="a4"/>
          <w:color w:val="000000"/>
          <w:sz w:val="24"/>
          <w:szCs w:val="24"/>
        </w:rPr>
        <w:t>8</w:t>
      </w:r>
      <w:r w:rsidR="00A4454E" w:rsidRPr="001B234D">
        <w:rPr>
          <w:rStyle w:val="a4"/>
          <w:color w:val="000000"/>
          <w:sz w:val="24"/>
          <w:szCs w:val="24"/>
        </w:rPr>
        <w:t xml:space="preserve">.2. Перечень нормативных правовых актов, регулирующих предоставление Муниципальной услуги, указан в </w:t>
      </w:r>
      <w:r w:rsidR="00A4454E" w:rsidRPr="001B234D">
        <w:rPr>
          <w:rStyle w:val="a4"/>
          <w:sz w:val="24"/>
          <w:szCs w:val="24"/>
        </w:rPr>
        <w:t>Приложении 4</w:t>
      </w:r>
      <w:r w:rsidR="00A4454E" w:rsidRPr="001B234D">
        <w:rPr>
          <w:rStyle w:val="a4"/>
          <w:color w:val="000000"/>
          <w:sz w:val="24"/>
          <w:szCs w:val="24"/>
        </w:rPr>
        <w:t xml:space="preserve"> к настоящему Административному регламенту.</w:t>
      </w:r>
      <w:bookmarkEnd w:id="14"/>
    </w:p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bookmarkStart w:id="15" w:name="bookmark22"/>
      <w:r w:rsidRPr="001B234D">
        <w:rPr>
          <w:rFonts w:eastAsia="Calibri"/>
          <w:b/>
          <w:bCs/>
          <w:sz w:val="24"/>
          <w:szCs w:val="24"/>
          <w:lang w:eastAsia="en-US" w:bidi="ar-SA"/>
        </w:rPr>
        <w:t>9</w:t>
      </w:r>
      <w:r w:rsidR="00A4454E" w:rsidRPr="001B234D">
        <w:rPr>
          <w:rFonts w:eastAsia="Calibri"/>
          <w:b/>
          <w:bCs/>
          <w:sz w:val="24"/>
          <w:szCs w:val="24"/>
          <w:lang w:eastAsia="en-US" w:bidi="ar-SA"/>
        </w:rPr>
        <w:t>. 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15"/>
    </w:p>
    <w:p w:rsidR="003B5773" w:rsidRPr="001B234D" w:rsidRDefault="00E17A21" w:rsidP="001B234D">
      <w:pPr>
        <w:widowControl/>
        <w:adjustRightInd w:val="0"/>
        <w:ind w:firstLine="720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rFonts w:eastAsia="Calibri"/>
          <w:color w:val="000000"/>
          <w:sz w:val="24"/>
          <w:szCs w:val="24"/>
        </w:rPr>
        <w:t>9</w:t>
      </w:r>
      <w:r w:rsidR="00A4454E" w:rsidRPr="001B234D">
        <w:rPr>
          <w:rStyle w:val="a4"/>
          <w:rFonts w:eastAsia="Calibri"/>
          <w:color w:val="000000"/>
          <w:sz w:val="24"/>
          <w:szCs w:val="24"/>
        </w:rPr>
        <w:t xml:space="preserve">.1. </w:t>
      </w:r>
      <w:bookmarkStart w:id="16" w:name="sub_281"/>
      <w:r w:rsidR="003B5773" w:rsidRPr="001B234D">
        <w:rPr>
          <w:rStyle w:val="a4"/>
          <w:color w:val="000000"/>
          <w:sz w:val="24"/>
          <w:szCs w:val="24"/>
        </w:rPr>
        <w:t>Для получения разрешения (ордера) на осуществление земляных работ заявитель подает ли</w:t>
      </w:r>
      <w:r w:rsidR="00895C40" w:rsidRPr="001B234D">
        <w:rPr>
          <w:rStyle w:val="a4"/>
          <w:color w:val="000000"/>
          <w:sz w:val="24"/>
          <w:szCs w:val="24"/>
        </w:rPr>
        <w:t>ч</w:t>
      </w:r>
      <w:r w:rsidR="003B5773" w:rsidRPr="001B234D">
        <w:rPr>
          <w:rStyle w:val="a4"/>
          <w:color w:val="000000"/>
          <w:sz w:val="24"/>
          <w:szCs w:val="24"/>
        </w:rPr>
        <w:t>но</w:t>
      </w:r>
      <w:r w:rsidR="00895C40" w:rsidRPr="001B234D">
        <w:rPr>
          <w:rStyle w:val="a4"/>
          <w:color w:val="000000"/>
          <w:sz w:val="24"/>
          <w:szCs w:val="24"/>
        </w:rPr>
        <w:t xml:space="preserve"> или через законного представителя </w:t>
      </w:r>
      <w:r w:rsidR="003B5773" w:rsidRPr="001B234D">
        <w:rPr>
          <w:rStyle w:val="a4"/>
          <w:color w:val="000000"/>
          <w:sz w:val="24"/>
          <w:szCs w:val="24"/>
        </w:rPr>
        <w:t>(направляет почтой) в Администрацию следующие документы:</w:t>
      </w:r>
    </w:p>
    <w:bookmarkEnd w:id="16"/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lastRenderedPageBreak/>
        <w:tab/>
        <w:t xml:space="preserve">а) заявление по форме согласно </w:t>
      </w:r>
      <w:r w:rsidRPr="001B234D">
        <w:rPr>
          <w:rStyle w:val="a4"/>
          <w:sz w:val="24"/>
          <w:szCs w:val="24"/>
        </w:rPr>
        <w:t xml:space="preserve">приложению № </w:t>
      </w:r>
      <w:r w:rsidR="00835771" w:rsidRPr="001B234D">
        <w:rPr>
          <w:rStyle w:val="a4"/>
          <w:sz w:val="24"/>
          <w:szCs w:val="24"/>
        </w:rPr>
        <w:t>3</w:t>
      </w:r>
      <w:r w:rsidRPr="001B234D">
        <w:rPr>
          <w:rStyle w:val="a4"/>
          <w:color w:val="000000"/>
          <w:sz w:val="24"/>
          <w:szCs w:val="24"/>
        </w:rPr>
        <w:t xml:space="preserve"> к настоящему Административному регламенту, в котором указываются сведения о заявителе, объекте земляных работ и сроке их производства в соответствии с проектом и строительными нормами и правилами, состав прилагаемых документов.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(При строительстве коммуникаций со сроком работ продолжительностью более двух месяцев и (или) протяженностью более 100 метров разрешение может выдаваться на отдельные участки по мере окончания всего комплекса работ на них).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б) копии материалов проектной документации (включая топографическую съемку места работ в масштабе 1:500), согласованную с землепользователями, на территории которых будут производиться земляные работы;</w:t>
      </w:r>
    </w:p>
    <w:p w:rsidR="00176A5D" w:rsidRPr="001B234D" w:rsidRDefault="00176A5D" w:rsidP="001B234D">
      <w:pPr>
        <w:ind w:firstLine="709"/>
        <w:jc w:val="both"/>
        <w:rPr>
          <w:iCs/>
          <w:color w:val="000000"/>
          <w:sz w:val="24"/>
          <w:szCs w:val="24"/>
        </w:rPr>
      </w:pPr>
      <w:r w:rsidRPr="001B234D">
        <w:rPr>
          <w:iCs/>
          <w:color w:val="000000"/>
          <w:sz w:val="24"/>
          <w:szCs w:val="24"/>
        </w:rPr>
        <w:t>- рабочий проект (рабочие чертежи) на строительство, ремонт или реконструкцию подземных коммуникаций или на иные работы, связанные с доступом к ним, согласованные с организациями, эксплуатирующими линейные объекты (электропроводы, линии связи, трубопроводы, автомобильные дороги и иные подобные сооружения), находящимися в пределах границ земельного участка,  на котором планируется проведение работ;</w:t>
      </w:r>
    </w:p>
    <w:p w:rsidR="00176A5D" w:rsidRPr="001B234D" w:rsidRDefault="00176A5D" w:rsidP="001B234D">
      <w:pPr>
        <w:ind w:firstLine="709"/>
        <w:jc w:val="both"/>
        <w:rPr>
          <w:iCs/>
          <w:color w:val="000000"/>
          <w:sz w:val="24"/>
          <w:szCs w:val="24"/>
        </w:rPr>
      </w:pPr>
      <w:r w:rsidRPr="001B234D">
        <w:rPr>
          <w:iCs/>
          <w:color w:val="000000"/>
          <w:sz w:val="24"/>
          <w:szCs w:val="24"/>
        </w:rPr>
        <w:t>- приказ о назначении работника, ответственного за производство земляных работ (для юридических лиц и индивидуальных предпринимателей);</w:t>
      </w:r>
    </w:p>
    <w:p w:rsidR="00176A5D" w:rsidRPr="001B234D" w:rsidRDefault="00176A5D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color w:val="000000"/>
        </w:rPr>
      </w:pPr>
      <w:r w:rsidRPr="001B234D">
        <w:rPr>
          <w:iCs/>
          <w:color w:val="000000"/>
        </w:rPr>
        <w:t xml:space="preserve">           - копию договора подряда, заключенного между Подрядчиком и Заказчиком на выполнение земляных работ, заверенного Заказчиком (при выполнении работ подрядным способом);</w:t>
      </w:r>
      <w:r w:rsidRPr="001B234D">
        <w:rPr>
          <w:iCs/>
          <w:color w:val="000000"/>
          <w:spacing w:val="1"/>
        </w:rPr>
        <w:t> </w:t>
      </w:r>
      <w:r w:rsidRPr="001B234D">
        <w:rPr>
          <w:iCs/>
          <w:color w:val="000000"/>
        </w:rPr>
        <w:br/>
        <w:t xml:space="preserve">           - график производства земляных работ (в произвольной форме);</w:t>
      </w:r>
    </w:p>
    <w:p w:rsidR="00176A5D" w:rsidRPr="001B234D" w:rsidRDefault="00176A5D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color w:val="000000"/>
        </w:rPr>
      </w:pPr>
      <w:r w:rsidRPr="001B234D">
        <w:rPr>
          <w:iCs/>
          <w:color w:val="000000"/>
        </w:rPr>
        <w:tab/>
        <w:t>- свидетельство о допуске к работам, которые оказывают влияние</w:t>
      </w:r>
      <w:r w:rsidRPr="001B234D">
        <w:rPr>
          <w:iCs/>
          <w:color w:val="000000"/>
          <w:spacing w:val="1"/>
        </w:rPr>
        <w:t> </w:t>
      </w:r>
      <w:r w:rsidRPr="001B234D">
        <w:rPr>
          <w:iCs/>
          <w:color w:val="000000"/>
        </w:rPr>
        <w:t>на безопасность объектов капитального строительства, выдаваемое саморегулируемой</w:t>
      </w:r>
      <w:r w:rsidRPr="001B234D">
        <w:rPr>
          <w:iCs/>
          <w:color w:val="000000"/>
          <w:spacing w:val="1"/>
        </w:rPr>
        <w:t> </w:t>
      </w:r>
      <w:r w:rsidRPr="001B234D">
        <w:rPr>
          <w:iCs/>
          <w:color w:val="000000"/>
        </w:rPr>
        <w:t>организацией, основанной на членстве лиц, осуществляющих строительство (при выполнении работ подрядным способом);</w:t>
      </w:r>
    </w:p>
    <w:p w:rsidR="00176A5D" w:rsidRPr="001B234D" w:rsidRDefault="00176A5D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color w:val="000000"/>
        </w:rPr>
      </w:pPr>
      <w:r w:rsidRPr="001B234D">
        <w:rPr>
          <w:iCs/>
          <w:color w:val="000000"/>
        </w:rPr>
        <w:tab/>
        <w:t>- план-схему территории, на которой будут производиться ремонтные работы на существующих коммуникациях, с указанием участка работ;</w:t>
      </w:r>
    </w:p>
    <w:p w:rsidR="00176A5D" w:rsidRPr="001B234D" w:rsidRDefault="003000BB" w:rsidP="001B234D">
      <w:pPr>
        <w:ind w:firstLine="708"/>
        <w:jc w:val="both"/>
        <w:rPr>
          <w:iCs/>
          <w:color w:val="000000"/>
          <w:sz w:val="24"/>
          <w:szCs w:val="24"/>
        </w:rPr>
      </w:pPr>
      <w:r w:rsidRPr="001B234D">
        <w:rPr>
          <w:iCs/>
          <w:color w:val="000000"/>
          <w:sz w:val="24"/>
          <w:szCs w:val="24"/>
        </w:rPr>
        <w:t>Примечание:</w:t>
      </w:r>
      <w:r w:rsidR="00176A5D" w:rsidRPr="001B234D">
        <w:rPr>
          <w:iCs/>
          <w:color w:val="000000"/>
          <w:sz w:val="24"/>
          <w:szCs w:val="24"/>
        </w:rPr>
        <w:t xml:space="preserve"> все графические материалы предоставляются в двух экземплярах, один из которых остается в </w:t>
      </w:r>
      <w:r w:rsidR="00CD43E0" w:rsidRPr="001B234D">
        <w:rPr>
          <w:iCs/>
          <w:color w:val="000000"/>
          <w:sz w:val="24"/>
          <w:szCs w:val="24"/>
        </w:rPr>
        <w:t>Администрации</w:t>
      </w:r>
      <w:r w:rsidR="00176A5D" w:rsidRPr="001B234D">
        <w:rPr>
          <w:iCs/>
          <w:color w:val="000000"/>
          <w:sz w:val="24"/>
          <w:szCs w:val="24"/>
        </w:rPr>
        <w:t>, второй экземпляр возвращается Подрядчику, на котором проставляется штамп «к Ордеру №__»</w:t>
      </w:r>
      <w:r w:rsidRPr="001B234D">
        <w:rPr>
          <w:iCs/>
          <w:color w:val="000000"/>
          <w:sz w:val="24"/>
          <w:szCs w:val="24"/>
        </w:rPr>
        <w:t>.</w:t>
      </w:r>
    </w:p>
    <w:p w:rsidR="00CD43E0" w:rsidRPr="001B234D" w:rsidRDefault="00CD43E0" w:rsidP="001B234D">
      <w:pPr>
        <w:jc w:val="both"/>
        <w:rPr>
          <w:sz w:val="24"/>
          <w:szCs w:val="24"/>
        </w:rPr>
      </w:pPr>
      <w:r w:rsidRPr="001B234D">
        <w:rPr>
          <w:i/>
          <w:iCs/>
          <w:color w:val="000000"/>
          <w:sz w:val="24"/>
          <w:szCs w:val="24"/>
        </w:rPr>
        <w:tab/>
      </w:r>
      <w:r w:rsidR="003000BB" w:rsidRPr="001B234D">
        <w:rPr>
          <w:sz w:val="24"/>
          <w:szCs w:val="24"/>
        </w:rPr>
        <w:t>в) документ, удостоверяющий личность</w:t>
      </w:r>
      <w:r w:rsidR="00B3708C" w:rsidRPr="001B234D">
        <w:rPr>
          <w:sz w:val="24"/>
          <w:szCs w:val="24"/>
        </w:rPr>
        <w:t xml:space="preserve"> заявителя</w:t>
      </w:r>
      <w:r w:rsidR="003000BB" w:rsidRPr="001B234D">
        <w:rPr>
          <w:sz w:val="24"/>
          <w:szCs w:val="24"/>
        </w:rPr>
        <w:t xml:space="preserve"> и</w:t>
      </w:r>
      <w:r w:rsidR="00B3708C" w:rsidRPr="001B234D">
        <w:rPr>
          <w:sz w:val="24"/>
          <w:szCs w:val="24"/>
        </w:rPr>
        <w:t>ли</w:t>
      </w:r>
      <w:r w:rsidR="003000BB" w:rsidRPr="001B234D">
        <w:rPr>
          <w:sz w:val="24"/>
          <w:szCs w:val="24"/>
        </w:rPr>
        <w:t xml:space="preserve"> документ, подтверждающий полномочия на предоставление интересов заявителя </w:t>
      </w:r>
      <w:r w:rsidR="00B3708C" w:rsidRPr="001B234D">
        <w:rPr>
          <w:sz w:val="24"/>
          <w:szCs w:val="24"/>
        </w:rPr>
        <w:t>при</w:t>
      </w:r>
      <w:r w:rsidR="003000BB" w:rsidRPr="001B234D">
        <w:rPr>
          <w:sz w:val="24"/>
          <w:szCs w:val="24"/>
        </w:rPr>
        <w:t xml:space="preserve"> обращении за получением муниципальной услуги от имени заявителя</w:t>
      </w:r>
      <w:r w:rsidRPr="001B234D">
        <w:rPr>
          <w:sz w:val="24"/>
          <w:szCs w:val="24"/>
        </w:rPr>
        <w:t>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д) копии 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срока, включающая гарантийные обязательства по их восстановлению;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е) предварительные согласования действий с юридическими и физическими лицами, являющимися собственниками, арендаторами, балансодержателями</w:t>
      </w:r>
      <w:r w:rsidR="005C39C0" w:rsidRPr="001B234D">
        <w:rPr>
          <w:rStyle w:val="a4"/>
          <w:color w:val="000000"/>
          <w:sz w:val="24"/>
          <w:szCs w:val="24"/>
        </w:rPr>
        <w:t xml:space="preserve">, а также </w:t>
      </w:r>
      <w:r w:rsidR="005C39C0" w:rsidRPr="001B234D">
        <w:rPr>
          <w:rFonts w:eastAsia="Calibri"/>
          <w:lang w:eastAsia="en-US"/>
        </w:rPr>
        <w:t>владельцами инженерных сооружений и коммуникаций, расположенных в зоне осуществления (производства) земляных работ</w:t>
      </w:r>
      <w:r w:rsidRPr="001B234D">
        <w:rPr>
          <w:rStyle w:val="a4"/>
          <w:color w:val="000000"/>
          <w:sz w:val="24"/>
          <w:szCs w:val="24"/>
        </w:rPr>
        <w:t xml:space="preserve"> и иными законными владельцами земельных участков, на территории которых планируется </w:t>
      </w:r>
      <w:r w:rsidR="005C39C0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производство земляных работ, и интересы которых затрагиваются при производстве земляных работ, выдачей, продлением, закрытием ордера на производство работ.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Примечание: Обязанность предварительного согласования действий с лицами, интересы которых затрагиваются при производстве земляных работ, возлагается на заказчика (застройщика) — физическое или юридическое лицо, имеющее намерение произвести земляные работы.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color w:val="444444"/>
          <w:bdr w:val="none" w:sz="0" w:space="0" w:color="auto" w:frame="1"/>
        </w:rPr>
        <w:tab/>
      </w:r>
      <w:r w:rsidR="00E17A21" w:rsidRPr="001B234D">
        <w:rPr>
          <w:color w:val="444444"/>
          <w:bdr w:val="none" w:sz="0" w:space="0" w:color="auto" w:frame="1"/>
        </w:rPr>
        <w:t>9</w:t>
      </w:r>
      <w:r w:rsidRPr="001B234D">
        <w:rPr>
          <w:rStyle w:val="a4"/>
          <w:color w:val="000000"/>
          <w:sz w:val="24"/>
          <w:szCs w:val="24"/>
        </w:rPr>
        <w:t>.2. Для продления срока действия разрешения (ордера) заявитель предоставляет следующие документы: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lastRenderedPageBreak/>
        <w:tab/>
        <w:t>а) заявку на продление разрешения в произвольной форме, с указанием причины изменения срока производства работ;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б) разрешение (ордер) (оригинал);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в) новый график производства работ, согласованный исполнителем работ и утвержденный заявителем.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</w:r>
      <w:r w:rsidR="00E17A21" w:rsidRPr="001B234D">
        <w:rPr>
          <w:rStyle w:val="a4"/>
          <w:color w:val="000000"/>
          <w:sz w:val="24"/>
          <w:szCs w:val="24"/>
        </w:rPr>
        <w:t>9</w:t>
      </w:r>
      <w:r w:rsidRPr="001B234D">
        <w:rPr>
          <w:rStyle w:val="a4"/>
          <w:color w:val="000000"/>
          <w:sz w:val="24"/>
          <w:szCs w:val="24"/>
        </w:rPr>
        <w:t>.3. Для закрытия разрешения (ордера)</w:t>
      </w:r>
      <w:r w:rsidRPr="001B234D">
        <w:rPr>
          <w:rStyle w:val="a4"/>
          <w:i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заявитель представляет следующие документы: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а) письменное обращение в произвольной форме;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б) разрешение (ордер) (оригинал);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bidi="ru-RU"/>
        </w:rPr>
      </w:pPr>
      <w:r w:rsidRPr="001B234D">
        <w:rPr>
          <w:rStyle w:val="a4"/>
          <w:color w:val="000000"/>
          <w:sz w:val="24"/>
          <w:szCs w:val="24"/>
        </w:rPr>
        <w:tab/>
        <w:t>в) подписанный акт приемки восстановленной территории после проведения земляных работ (</w:t>
      </w:r>
      <w:r w:rsidRPr="001B234D">
        <w:rPr>
          <w:rStyle w:val="a4"/>
          <w:sz w:val="24"/>
          <w:szCs w:val="24"/>
        </w:rPr>
        <w:t xml:space="preserve">приложение № </w:t>
      </w:r>
      <w:r w:rsidR="00835771" w:rsidRPr="001B234D">
        <w:rPr>
          <w:rStyle w:val="a4"/>
          <w:sz w:val="24"/>
          <w:szCs w:val="24"/>
        </w:rPr>
        <w:t>4</w:t>
      </w:r>
      <w:r w:rsidRPr="001B234D">
        <w:rPr>
          <w:rStyle w:val="a4"/>
          <w:color w:val="000000"/>
          <w:sz w:val="24"/>
          <w:szCs w:val="24"/>
        </w:rPr>
        <w:t xml:space="preserve"> к настоящему Административному регламенту).</w:t>
      </w:r>
    </w:p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9</w:t>
      </w:r>
      <w:r w:rsidR="00A4454E" w:rsidRPr="001B234D">
        <w:rPr>
          <w:rFonts w:eastAsia="Calibri"/>
          <w:sz w:val="24"/>
          <w:szCs w:val="24"/>
          <w:lang w:eastAsia="en-US" w:bidi="ar-SA"/>
        </w:rPr>
        <w:t>.</w:t>
      </w:r>
      <w:r w:rsidR="00AB3BD0" w:rsidRPr="001B234D">
        <w:rPr>
          <w:rFonts w:eastAsia="Calibri"/>
          <w:sz w:val="24"/>
          <w:szCs w:val="24"/>
          <w:lang w:eastAsia="en-US" w:bidi="ar-SA"/>
        </w:rPr>
        <w:t>4</w:t>
      </w:r>
      <w:r w:rsidR="00A4454E" w:rsidRPr="001B234D">
        <w:rPr>
          <w:rFonts w:eastAsia="Calibri"/>
          <w:sz w:val="24"/>
          <w:szCs w:val="24"/>
          <w:lang w:eastAsia="en-US" w:bidi="ar-SA"/>
        </w:rPr>
        <w:t>. Перечень документов, необходимых для предоставления муниципальной услуги, которые находятся в распоряжении государственных органов и иных органов и подведомственных им организаций, участвующих в предоставлении муниципальной услуги: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bookmarkStart w:id="17" w:name="sub_2101"/>
      <w:r w:rsidRPr="001B234D">
        <w:rPr>
          <w:rFonts w:eastAsia="Calibri"/>
          <w:sz w:val="24"/>
          <w:szCs w:val="24"/>
          <w:lang w:eastAsia="en-US" w:bidi="ar-SA"/>
        </w:rPr>
        <w:t>а) выписка из Единого государственного реестра юридических лиц - в отношении сведений о государственно</w:t>
      </w:r>
      <w:r w:rsidR="00AB3BD0" w:rsidRPr="001B234D">
        <w:rPr>
          <w:rFonts w:eastAsia="Calibri"/>
          <w:sz w:val="24"/>
          <w:szCs w:val="24"/>
          <w:lang w:eastAsia="en-US" w:bidi="ar-SA"/>
        </w:rPr>
        <w:t>й регистрации юридического лица</w:t>
      </w:r>
      <w:r w:rsidRPr="001B234D">
        <w:rPr>
          <w:rFonts w:eastAsia="Calibri"/>
          <w:sz w:val="24"/>
          <w:szCs w:val="24"/>
          <w:lang w:eastAsia="en-US" w:bidi="ar-SA"/>
        </w:rPr>
        <w:t>;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bookmarkStart w:id="18" w:name="sub_2102"/>
      <w:bookmarkEnd w:id="17"/>
      <w:r w:rsidRPr="001B234D">
        <w:rPr>
          <w:rFonts w:eastAsia="Calibri"/>
          <w:sz w:val="24"/>
          <w:szCs w:val="24"/>
          <w:lang w:eastAsia="en-US" w:bidi="ar-SA"/>
        </w:rPr>
        <w:t>б) выписка из Единого государственного реестра индивидуальных предпринимателей;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bookmarkStart w:id="19" w:name="sub_2103"/>
      <w:bookmarkEnd w:id="18"/>
      <w:r w:rsidRPr="001B234D">
        <w:rPr>
          <w:rFonts w:eastAsia="Calibri"/>
          <w:sz w:val="24"/>
          <w:szCs w:val="24"/>
          <w:lang w:eastAsia="en-US" w:bidi="ar-SA"/>
        </w:rPr>
        <w:t xml:space="preserve">в) </w:t>
      </w:r>
      <w:r w:rsidR="00AB3BD0" w:rsidRPr="001B234D">
        <w:rPr>
          <w:rFonts w:eastAsia="Calibri"/>
          <w:sz w:val="24"/>
          <w:szCs w:val="24"/>
          <w:lang w:eastAsia="en-US" w:bidi="ar-SA"/>
        </w:rPr>
        <w:t xml:space="preserve">выписки из </w:t>
      </w:r>
      <w:r w:rsidR="00B5509C" w:rsidRPr="001B234D">
        <w:rPr>
          <w:rStyle w:val="a4"/>
          <w:color w:val="000000"/>
          <w:sz w:val="24"/>
          <w:szCs w:val="24"/>
        </w:rPr>
        <w:t xml:space="preserve">Единого государственного реестра недвижимости </w:t>
      </w:r>
      <w:r w:rsidR="00AB3BD0" w:rsidRPr="001B234D">
        <w:rPr>
          <w:rFonts w:eastAsia="Calibri"/>
          <w:sz w:val="24"/>
          <w:szCs w:val="24"/>
          <w:lang w:eastAsia="en-US" w:bidi="ar-SA"/>
        </w:rPr>
        <w:t>(содержащая общедоступные сведения о зарегистрированных правах на объект недвижимости)</w:t>
      </w:r>
      <w:r w:rsidRPr="001B234D">
        <w:rPr>
          <w:rFonts w:eastAsia="Calibri"/>
          <w:sz w:val="24"/>
          <w:szCs w:val="24"/>
          <w:lang w:eastAsia="en-US" w:bidi="ar-SA"/>
        </w:rPr>
        <w:t>;</w:t>
      </w:r>
    </w:p>
    <w:p w:rsidR="00CD43E0" w:rsidRPr="001B234D" w:rsidRDefault="00CD43E0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Исчерпывающий перечень административных действий, осуществляемых с использованием межведомственного информационного взаимодействия:</w:t>
      </w:r>
    </w:p>
    <w:p w:rsidR="00CD43E0" w:rsidRPr="001B234D" w:rsidRDefault="00CD43E0" w:rsidP="001B234D">
      <w:pPr>
        <w:pStyle w:val="ac"/>
        <w:shd w:val="clear" w:color="auto" w:fill="FFFFFF"/>
        <w:spacing w:before="0" w:beforeAutospacing="0" w:after="0" w:afterAutospacing="0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 xml:space="preserve">1) согласование копий материалов проектной документации (включая </w:t>
      </w:r>
      <w:r w:rsidR="00A639CD" w:rsidRPr="001B234D">
        <w:rPr>
          <w:rFonts w:eastAsia="Calibri"/>
          <w:lang w:eastAsia="en-US"/>
        </w:rPr>
        <w:t>топографическую съёмку</w:t>
      </w:r>
      <w:r w:rsidRPr="001B234D">
        <w:rPr>
          <w:rFonts w:eastAsia="Calibri"/>
          <w:lang w:eastAsia="en-US"/>
        </w:rPr>
        <w:t xml:space="preserve"> места работ в масштабе 1:500) с:</w:t>
      </w:r>
    </w:p>
    <w:p w:rsidR="00CD43E0" w:rsidRPr="001B234D" w:rsidRDefault="00CD43E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дорожными службами и подразделением ГИБДД (в случае закрытия или ограничения движения на период производства работ);</w:t>
      </w:r>
    </w:p>
    <w:p w:rsidR="00CD43E0" w:rsidRPr="001B234D" w:rsidRDefault="00CD43E0" w:rsidP="001B234D">
      <w:pPr>
        <w:pStyle w:val="ac"/>
        <w:shd w:val="clear" w:color="auto" w:fill="FFFFFF"/>
        <w:spacing w:before="0" w:beforeAutospacing="0" w:after="0" w:afterAutospacing="0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2) согласование схемы организации дорожного движения транспорта и пешеходов на период производства работ (проект безопасности дорожного движения) в случае нарушения их маршрутов движения с:</w:t>
      </w:r>
    </w:p>
    <w:p w:rsidR="00CD43E0" w:rsidRPr="001B234D" w:rsidRDefault="00CD43E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</w:r>
      <w:r w:rsidR="00520CA1" w:rsidRPr="001B234D">
        <w:rPr>
          <w:rFonts w:eastAsia="Calibri"/>
          <w:lang w:eastAsia="en-US"/>
        </w:rPr>
        <w:t>Отдел государственной инспекции безопасности дорожного движения МО МВД России "Трубчевский."</w:t>
      </w:r>
    </w:p>
    <w:bookmarkEnd w:id="19"/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9</w:t>
      </w:r>
      <w:r w:rsidR="00A4454E" w:rsidRPr="001B234D">
        <w:rPr>
          <w:rFonts w:eastAsia="Calibri"/>
          <w:sz w:val="24"/>
          <w:szCs w:val="24"/>
          <w:lang w:eastAsia="en-US" w:bidi="ar-SA"/>
        </w:rPr>
        <w:t>.</w:t>
      </w:r>
      <w:r w:rsidR="00FA0CE2" w:rsidRPr="001B234D">
        <w:rPr>
          <w:rFonts w:eastAsia="Calibri"/>
          <w:sz w:val="24"/>
          <w:szCs w:val="24"/>
          <w:lang w:eastAsia="en-US" w:bidi="ar-SA"/>
        </w:rPr>
        <w:t>5</w:t>
      </w:r>
      <w:r w:rsidR="00A4454E" w:rsidRPr="001B234D">
        <w:rPr>
          <w:rFonts w:eastAsia="Calibri"/>
          <w:sz w:val="24"/>
          <w:szCs w:val="24"/>
          <w:lang w:eastAsia="en-US" w:bidi="ar-SA"/>
        </w:rPr>
        <w:t xml:space="preserve">. Заявитель вправе представить указанные в </w:t>
      </w:r>
      <w:hyperlink w:anchor="sub_210" w:history="1">
        <w:r w:rsidR="00A4454E" w:rsidRPr="001B234D">
          <w:rPr>
            <w:rFonts w:eastAsia="Calibri"/>
            <w:sz w:val="24"/>
            <w:szCs w:val="24"/>
            <w:lang w:eastAsia="en-US" w:bidi="ar-SA"/>
          </w:rPr>
          <w:t xml:space="preserve">пункте </w:t>
        </w:r>
      </w:hyperlink>
      <w:r w:rsidRPr="001B234D">
        <w:rPr>
          <w:sz w:val="24"/>
          <w:szCs w:val="24"/>
        </w:rPr>
        <w:t>9</w:t>
      </w:r>
      <w:r w:rsidR="00A4454E" w:rsidRPr="001B234D">
        <w:rPr>
          <w:rFonts w:eastAsia="Calibri"/>
          <w:sz w:val="24"/>
          <w:szCs w:val="24"/>
          <w:lang w:eastAsia="en-US" w:bidi="ar-SA"/>
        </w:rPr>
        <w:t>.</w:t>
      </w:r>
      <w:r w:rsidR="00AB3BD0" w:rsidRPr="001B234D">
        <w:rPr>
          <w:rFonts w:eastAsia="Calibri"/>
          <w:sz w:val="24"/>
          <w:szCs w:val="24"/>
          <w:lang w:eastAsia="en-US" w:bidi="ar-SA"/>
        </w:rPr>
        <w:t>4</w:t>
      </w:r>
      <w:r w:rsidR="00A4454E" w:rsidRPr="001B234D">
        <w:rPr>
          <w:rFonts w:eastAsia="Calibri"/>
          <w:sz w:val="24"/>
          <w:szCs w:val="24"/>
          <w:lang w:eastAsia="en-US" w:bidi="ar-SA"/>
        </w:rPr>
        <w:t>. административного регламента документы в Администрацию по собственной инициативе.</w:t>
      </w:r>
    </w:p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bookmarkStart w:id="20" w:name="sub_211"/>
      <w:r w:rsidRPr="001B234D">
        <w:rPr>
          <w:rFonts w:eastAsia="Calibri"/>
          <w:sz w:val="24"/>
          <w:szCs w:val="24"/>
          <w:lang w:eastAsia="en-US" w:bidi="ar-SA"/>
        </w:rPr>
        <w:t>9</w:t>
      </w:r>
      <w:r w:rsidR="00A4454E" w:rsidRPr="001B234D">
        <w:rPr>
          <w:rFonts w:eastAsia="Calibri"/>
          <w:sz w:val="24"/>
          <w:szCs w:val="24"/>
          <w:lang w:eastAsia="en-US" w:bidi="ar-SA"/>
        </w:rPr>
        <w:t>.</w:t>
      </w:r>
      <w:r w:rsidR="00FA0CE2" w:rsidRPr="001B234D">
        <w:rPr>
          <w:rFonts w:eastAsia="Calibri"/>
          <w:sz w:val="24"/>
          <w:szCs w:val="24"/>
          <w:lang w:eastAsia="en-US" w:bidi="ar-SA"/>
        </w:rPr>
        <w:t>6</w:t>
      </w:r>
      <w:r w:rsidR="00A4454E" w:rsidRPr="001B234D">
        <w:rPr>
          <w:rFonts w:eastAsia="Calibri"/>
          <w:sz w:val="24"/>
          <w:szCs w:val="24"/>
          <w:lang w:eastAsia="en-US" w:bidi="ar-SA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A4454E" w:rsidRPr="001B234D" w:rsidRDefault="00E17A21" w:rsidP="001B234D">
      <w:pPr>
        <w:pStyle w:val="a3"/>
        <w:tabs>
          <w:tab w:val="left" w:pos="1383"/>
        </w:tabs>
        <w:ind w:left="20" w:right="20" w:firstLine="689"/>
        <w:jc w:val="both"/>
        <w:rPr>
          <w:sz w:val="24"/>
          <w:szCs w:val="24"/>
        </w:rPr>
      </w:pPr>
      <w:bookmarkStart w:id="21" w:name="sub_212"/>
      <w:bookmarkEnd w:id="20"/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 Администрации</w:t>
      </w:r>
      <w:r w:rsidR="00895C40" w:rsidRPr="001B234D">
        <w:rPr>
          <w:rStyle w:val="a4"/>
          <w:color w:val="000000"/>
          <w:sz w:val="24"/>
          <w:szCs w:val="24"/>
        </w:rPr>
        <w:t xml:space="preserve"> </w:t>
      </w:r>
      <w:r w:rsidR="00A4454E" w:rsidRPr="001B234D">
        <w:rPr>
          <w:rStyle w:val="a4"/>
          <w:color w:val="000000"/>
          <w:sz w:val="24"/>
          <w:szCs w:val="24"/>
        </w:rPr>
        <w:t>запрещено требовать у Заявителя:</w:t>
      </w:r>
    </w:p>
    <w:p w:rsidR="00A4454E" w:rsidRPr="001B234D" w:rsidRDefault="00E17A21" w:rsidP="001B234D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Брянской области, настоящим Административным регламентом для предоставления Муниципальной услуги;</w:t>
      </w:r>
    </w:p>
    <w:p w:rsidR="00A4454E" w:rsidRPr="001B234D" w:rsidRDefault="00E17A21" w:rsidP="001B234D">
      <w:pPr>
        <w:pStyle w:val="a3"/>
        <w:tabs>
          <w:tab w:val="left" w:pos="181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.2. представления документов и информации, которые находятся в распоряжении Администрации,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Брянской области, настоящим Административным регламентом за исключением документов, включенных в определенный</w:t>
      </w:r>
      <w:hyperlink r:id="rId9" w:history="1">
        <w:r w:rsidR="00A4454E" w:rsidRPr="001B234D">
          <w:rPr>
            <w:rStyle w:val="a6"/>
            <w:color w:val="auto"/>
            <w:sz w:val="24"/>
            <w:szCs w:val="24"/>
          </w:rPr>
          <w:t xml:space="preserve"> частью 6</w:t>
        </w:r>
        <w:r w:rsidR="00A4454E" w:rsidRPr="001B234D">
          <w:rPr>
            <w:rStyle w:val="a6"/>
            <w:sz w:val="24"/>
            <w:szCs w:val="24"/>
          </w:rPr>
          <w:t xml:space="preserve"> </w:t>
        </w:r>
      </w:hyperlink>
      <w:r w:rsidR="00A4454E" w:rsidRPr="001B234D">
        <w:rPr>
          <w:rStyle w:val="a4"/>
          <w:color w:val="000000"/>
          <w:sz w:val="24"/>
          <w:szCs w:val="24"/>
        </w:rPr>
        <w:t>статьи 7 Федерального закона от 27.07.2010 № 210-ФЗ «Об организации предоставления государственных и муниципальных услуг» перечень документов;</w:t>
      </w:r>
    </w:p>
    <w:p w:rsidR="00A4454E" w:rsidRPr="001B234D" w:rsidRDefault="00E17A21" w:rsidP="001B234D">
      <w:pPr>
        <w:pStyle w:val="a3"/>
        <w:tabs>
          <w:tab w:val="left" w:pos="153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CD43E0" w:rsidRPr="001B234D">
        <w:rPr>
          <w:rStyle w:val="a4"/>
          <w:color w:val="000000"/>
          <w:sz w:val="24"/>
          <w:szCs w:val="24"/>
        </w:rPr>
        <w:t>3</w:t>
      </w:r>
      <w:r w:rsidR="00A4454E" w:rsidRPr="001B234D">
        <w:rPr>
          <w:rStyle w:val="a4"/>
          <w:color w:val="000000"/>
          <w:sz w:val="24"/>
          <w:szCs w:val="24"/>
        </w:rPr>
        <w:t xml:space="preserve">. осуществления действий, в том числе согласований, необходимых для </w:t>
      </w:r>
      <w:r w:rsidR="00A4454E" w:rsidRPr="001B234D">
        <w:rPr>
          <w:rStyle w:val="a4"/>
          <w:color w:val="000000"/>
          <w:sz w:val="24"/>
          <w:szCs w:val="24"/>
        </w:rPr>
        <w:lastRenderedPageBreak/>
        <w:t xml:space="preserve">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</w:t>
      </w:r>
      <w:r w:rsidR="00A4454E" w:rsidRPr="001B234D">
        <w:rPr>
          <w:rStyle w:val="a4"/>
          <w:color w:val="FF0000"/>
          <w:sz w:val="24"/>
          <w:szCs w:val="24"/>
        </w:rPr>
        <w:t xml:space="preserve">в пункте </w:t>
      </w:r>
      <w:r w:rsidR="00CD43E0" w:rsidRPr="001B234D">
        <w:rPr>
          <w:rStyle w:val="a4"/>
          <w:color w:val="FF0000"/>
          <w:sz w:val="24"/>
          <w:szCs w:val="24"/>
        </w:rPr>
        <w:t>10.</w:t>
      </w:r>
      <w:r w:rsidR="0024525A" w:rsidRPr="001B234D">
        <w:rPr>
          <w:rStyle w:val="a4"/>
          <w:color w:val="FF0000"/>
          <w:sz w:val="24"/>
          <w:szCs w:val="24"/>
        </w:rPr>
        <w:t>1</w:t>
      </w:r>
      <w:r w:rsidR="00A4454E" w:rsidRPr="001B234D">
        <w:rPr>
          <w:rStyle w:val="a4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A4454E" w:rsidRPr="001B234D" w:rsidRDefault="00E17A21" w:rsidP="001B234D">
      <w:pPr>
        <w:pStyle w:val="a3"/>
        <w:tabs>
          <w:tab w:val="left" w:pos="171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Pr="001B234D">
        <w:rPr>
          <w:rStyle w:val="a4"/>
          <w:color w:val="000000"/>
          <w:sz w:val="24"/>
          <w:szCs w:val="24"/>
        </w:rPr>
        <w:t>4</w:t>
      </w:r>
      <w:r w:rsidR="00A4454E" w:rsidRPr="001B234D">
        <w:rPr>
          <w:rStyle w:val="a4"/>
          <w:color w:val="000000"/>
          <w:sz w:val="24"/>
          <w:szCs w:val="24"/>
        </w:rPr>
        <w:t>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4454E" w:rsidRPr="001B234D" w:rsidRDefault="00A4454E" w:rsidP="001B234D">
      <w:pPr>
        <w:pStyle w:val="a3"/>
        <w:tabs>
          <w:tab w:val="left" w:pos="1201"/>
        </w:tabs>
        <w:ind w:left="2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Запроса;</w:t>
      </w:r>
    </w:p>
    <w:p w:rsidR="00A4454E" w:rsidRPr="001B234D" w:rsidRDefault="00A4454E" w:rsidP="001B234D">
      <w:pPr>
        <w:pStyle w:val="a3"/>
        <w:tabs>
          <w:tab w:val="left" w:pos="1086"/>
        </w:tabs>
        <w:ind w:left="2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наличие ошибок в Запросе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047"/>
        </w:tabs>
        <w:ind w:left="2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4454E" w:rsidRPr="001B234D" w:rsidRDefault="00A4454E" w:rsidP="001B234D">
      <w:pPr>
        <w:pStyle w:val="a3"/>
        <w:tabs>
          <w:tab w:val="left" w:pos="999"/>
        </w:tabs>
        <w:ind w:left="2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A4454E" w:rsidRPr="001B234D" w:rsidRDefault="00A4454E" w:rsidP="001B234D">
      <w:pPr>
        <w:pStyle w:val="a3"/>
        <w:tabs>
          <w:tab w:val="left" w:pos="1340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22" w:name="bookmark23"/>
      <w:r w:rsidRPr="001B234D">
        <w:rPr>
          <w:rStyle w:val="a4"/>
          <w:color w:val="000000"/>
          <w:sz w:val="24"/>
          <w:szCs w:val="24"/>
        </w:rPr>
        <w:t>д)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  <w:bookmarkEnd w:id="22"/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2502"/>
        </w:tabs>
        <w:spacing w:after="0" w:line="240" w:lineRule="auto"/>
        <w:ind w:left="20" w:right="23" w:firstLine="68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ookmark24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0</w:t>
      </w:r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23"/>
    </w:p>
    <w:p w:rsidR="00A4454E" w:rsidRPr="001B234D" w:rsidRDefault="00E17A21" w:rsidP="001B234D">
      <w:pPr>
        <w:pStyle w:val="a3"/>
        <w:tabs>
          <w:tab w:val="left" w:pos="1618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10</w:t>
      </w:r>
      <w:r w:rsidR="00A4454E" w:rsidRPr="001B234D">
        <w:rPr>
          <w:rStyle w:val="a4"/>
          <w:color w:val="000000"/>
          <w:sz w:val="24"/>
          <w:szCs w:val="24"/>
        </w:rPr>
        <w:t>.1. Администрация в порядке межведомственного электронного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запрашивает:</w:t>
      </w:r>
    </w:p>
    <w:p w:rsidR="00A4454E" w:rsidRPr="001B234D" w:rsidRDefault="00A4454E" w:rsidP="001B234D">
      <w:pPr>
        <w:pStyle w:val="a3"/>
        <w:tabs>
          <w:tab w:val="left" w:pos="167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0</w:t>
      </w:r>
      <w:r w:rsidRPr="001B234D">
        <w:rPr>
          <w:rStyle w:val="a4"/>
          <w:color w:val="000000"/>
          <w:sz w:val="24"/>
          <w:szCs w:val="24"/>
        </w:rPr>
        <w:t>.1.1. В Федеральной налоговой службе Российской Федерации, если Заявитель не представил указанный документ по собственной инициативе:</w:t>
      </w:r>
    </w:p>
    <w:p w:rsidR="00A4454E" w:rsidRPr="001B234D" w:rsidRDefault="00A4454E" w:rsidP="001B234D">
      <w:pPr>
        <w:pStyle w:val="a3"/>
        <w:tabs>
          <w:tab w:val="left" w:pos="1172"/>
        </w:tabs>
        <w:ind w:left="2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="00FA0CE2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в случае обращения юридического лица -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A4454E" w:rsidRPr="001B234D" w:rsidRDefault="00A4454E" w:rsidP="001B234D">
      <w:pPr>
        <w:pStyle w:val="a3"/>
        <w:tabs>
          <w:tab w:val="left" w:pos="1086"/>
        </w:tabs>
        <w:ind w:left="2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="00FA0CE2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в случае обращения индивидуального предпринимателя -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:rsidR="00A4454E" w:rsidRPr="001B234D" w:rsidRDefault="00A4454E" w:rsidP="001B234D">
      <w:pPr>
        <w:pStyle w:val="a3"/>
        <w:tabs>
          <w:tab w:val="left" w:pos="165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0.</w:t>
      </w:r>
      <w:r w:rsidRPr="001B234D">
        <w:rPr>
          <w:rStyle w:val="a4"/>
          <w:color w:val="000000"/>
          <w:sz w:val="24"/>
          <w:szCs w:val="24"/>
        </w:rPr>
        <w:t>1.2. 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A4454E" w:rsidRPr="001B234D" w:rsidRDefault="00A4454E" w:rsidP="001B234D">
      <w:pPr>
        <w:pStyle w:val="a3"/>
        <w:tabs>
          <w:tab w:val="left" w:pos="1162"/>
        </w:tabs>
        <w:ind w:left="2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сведения из Единого государственного реестра недвижимости </w:t>
      </w:r>
      <w:r w:rsidR="00B5509C" w:rsidRPr="001B234D">
        <w:rPr>
          <w:rStyle w:val="a4"/>
          <w:color w:val="000000"/>
          <w:sz w:val="24"/>
          <w:szCs w:val="24"/>
        </w:rPr>
        <w:t>(</w:t>
      </w:r>
      <w:r w:rsidR="00B5509C" w:rsidRPr="001B234D">
        <w:rPr>
          <w:rFonts w:eastAsia="Calibri"/>
          <w:sz w:val="24"/>
          <w:szCs w:val="24"/>
          <w:lang w:eastAsia="en-US" w:bidi="ar-SA"/>
        </w:rPr>
        <w:t>содержащая общедоступные сведения о зарегистрированных правах на объект недвижимости)</w:t>
      </w:r>
      <w:r w:rsidRPr="001B234D">
        <w:rPr>
          <w:rStyle w:val="a4"/>
          <w:color w:val="000000"/>
          <w:sz w:val="24"/>
          <w:szCs w:val="24"/>
        </w:rPr>
        <w:t>.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1</w:t>
      </w:r>
      <w:r w:rsidR="00E17A21" w:rsidRPr="001B234D">
        <w:rPr>
          <w:rFonts w:eastAsia="Calibri"/>
          <w:sz w:val="24"/>
          <w:szCs w:val="24"/>
          <w:lang w:eastAsia="en-US" w:bidi="ar-SA"/>
        </w:rPr>
        <w:t>0</w:t>
      </w:r>
      <w:r w:rsidRPr="001B234D">
        <w:rPr>
          <w:rFonts w:eastAsia="Calibri"/>
          <w:sz w:val="24"/>
          <w:szCs w:val="24"/>
          <w:lang w:eastAsia="en-US" w:bidi="ar-SA"/>
        </w:rPr>
        <w:t xml:space="preserve">.1.3. В </w:t>
      </w:r>
      <w:r w:rsidR="00520CA1" w:rsidRPr="001B234D">
        <w:rPr>
          <w:rFonts w:eastAsia="Calibri"/>
          <w:sz w:val="24"/>
          <w:szCs w:val="24"/>
          <w:lang w:eastAsia="en-US" w:bidi="ar-SA"/>
        </w:rPr>
        <w:t>Отделе государственной инспекции безопасности дорожного движения МО МВД России "Трубчевский"</w:t>
      </w:r>
      <w:r w:rsidRPr="001B234D">
        <w:rPr>
          <w:sz w:val="24"/>
          <w:szCs w:val="24"/>
        </w:rPr>
        <w:t xml:space="preserve">- </w:t>
      </w:r>
      <w:r w:rsidR="00B5509C" w:rsidRPr="001B234D">
        <w:rPr>
          <w:rFonts w:eastAsia="Calibri"/>
          <w:sz w:val="24"/>
          <w:szCs w:val="24"/>
          <w:lang w:eastAsia="en-US"/>
        </w:rPr>
        <w:t xml:space="preserve">согласование схемы организации дорожного движения </w:t>
      </w:r>
      <w:r w:rsidR="00B5509C" w:rsidRPr="001B234D">
        <w:rPr>
          <w:rFonts w:eastAsia="Calibri"/>
          <w:sz w:val="24"/>
          <w:szCs w:val="24"/>
          <w:lang w:eastAsia="en-US"/>
        </w:rPr>
        <w:lastRenderedPageBreak/>
        <w:t>транспорта и пешеходов на период производства работ (проект безопасности дорожного движения)</w:t>
      </w:r>
      <w:r w:rsidRPr="001B234D">
        <w:rPr>
          <w:rFonts w:eastAsia="Calibri"/>
          <w:sz w:val="24"/>
          <w:szCs w:val="24"/>
          <w:lang w:eastAsia="en-US" w:bidi="ar-SA"/>
        </w:rPr>
        <w:t>.</w:t>
      </w:r>
    </w:p>
    <w:p w:rsidR="00B5509C" w:rsidRPr="001B234D" w:rsidRDefault="00B5509C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1</w:t>
      </w:r>
      <w:r w:rsidR="00E17A21" w:rsidRPr="001B234D">
        <w:rPr>
          <w:rFonts w:eastAsia="Calibri"/>
          <w:sz w:val="24"/>
          <w:szCs w:val="24"/>
          <w:lang w:eastAsia="en-US" w:bidi="ar-SA"/>
        </w:rPr>
        <w:t>0</w:t>
      </w:r>
      <w:r w:rsidRPr="001B234D">
        <w:rPr>
          <w:rFonts w:eastAsia="Calibri"/>
          <w:sz w:val="24"/>
          <w:szCs w:val="24"/>
          <w:lang w:eastAsia="en-US" w:bidi="ar-SA"/>
        </w:rPr>
        <w:t xml:space="preserve">.1.4 В органе местного самоуправления - разрешение на строительство при </w:t>
      </w:r>
      <w:r w:rsidRPr="001B234D">
        <w:rPr>
          <w:color w:val="000000"/>
          <w:sz w:val="24"/>
          <w:szCs w:val="24"/>
        </w:rPr>
        <w:t>строительстве инженерных коммуникаций к вновь возводимому объекту.</w:t>
      </w:r>
    </w:p>
    <w:p w:rsidR="00A4454E" w:rsidRPr="001B234D" w:rsidRDefault="00A4454E" w:rsidP="001B234D">
      <w:pPr>
        <w:pStyle w:val="a3"/>
        <w:tabs>
          <w:tab w:val="left" w:pos="157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Fonts w:eastAsia="Calibri"/>
          <w:sz w:val="24"/>
          <w:szCs w:val="24"/>
          <w:lang w:eastAsia="en-US" w:bidi="ar-SA"/>
        </w:rPr>
        <w:t>1</w:t>
      </w:r>
      <w:r w:rsidR="00E17A21" w:rsidRPr="001B234D">
        <w:rPr>
          <w:rFonts w:eastAsia="Calibri"/>
          <w:sz w:val="24"/>
          <w:szCs w:val="24"/>
          <w:lang w:eastAsia="en-US" w:bidi="ar-SA"/>
        </w:rPr>
        <w:t>0</w:t>
      </w:r>
      <w:r w:rsidRPr="001B234D">
        <w:rPr>
          <w:rFonts w:eastAsia="Calibri"/>
          <w:sz w:val="24"/>
          <w:szCs w:val="24"/>
          <w:lang w:eastAsia="en-US" w:bidi="ar-SA"/>
        </w:rPr>
        <w:t>.1.</w:t>
      </w:r>
      <w:r w:rsidR="00E17A21" w:rsidRPr="001B234D">
        <w:rPr>
          <w:rFonts w:eastAsia="Calibri"/>
          <w:sz w:val="24"/>
          <w:szCs w:val="24"/>
          <w:lang w:eastAsia="en-US" w:bidi="ar-SA"/>
        </w:rPr>
        <w:t>5</w:t>
      </w:r>
      <w:r w:rsidRPr="001B234D">
        <w:rPr>
          <w:rFonts w:eastAsia="Calibri"/>
          <w:sz w:val="24"/>
          <w:szCs w:val="24"/>
          <w:lang w:eastAsia="en-US" w:bidi="ar-SA"/>
        </w:rPr>
        <w:t xml:space="preserve">. </w:t>
      </w:r>
      <w:r w:rsidRPr="001B234D">
        <w:rPr>
          <w:rStyle w:val="a4"/>
          <w:color w:val="000000"/>
          <w:sz w:val="24"/>
          <w:szCs w:val="24"/>
        </w:rPr>
        <w:t xml:space="preserve">Непредставление (несвоевременное представление) указанными органами государственной власти и </w:t>
      </w:r>
      <w:r w:rsidR="00F623AD" w:rsidRPr="001B234D">
        <w:rPr>
          <w:rStyle w:val="a4"/>
          <w:color w:val="000000"/>
          <w:sz w:val="24"/>
          <w:szCs w:val="24"/>
        </w:rPr>
        <w:t>ОМСУ</w:t>
      </w:r>
      <w:r w:rsidRPr="001B234D">
        <w:rPr>
          <w:rStyle w:val="a4"/>
          <w:color w:val="000000"/>
          <w:sz w:val="24"/>
          <w:szCs w:val="24"/>
        </w:rPr>
        <w:t xml:space="preserve"> документов и информации не может являться основанием для отказа в предоставлении Заявителю Муниципальной услуги.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A4454E" w:rsidRPr="001B234D" w:rsidRDefault="00E17A21" w:rsidP="001B234D">
      <w:pPr>
        <w:pStyle w:val="a3"/>
        <w:tabs>
          <w:tab w:val="left" w:pos="993"/>
        </w:tabs>
        <w:autoSpaceDE/>
        <w:autoSpaceDN/>
        <w:ind w:left="0" w:right="23" w:firstLine="709"/>
        <w:jc w:val="both"/>
        <w:rPr>
          <w:rStyle w:val="a4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11.1. </w:t>
      </w:r>
      <w:r w:rsidR="00A4454E" w:rsidRPr="001B234D">
        <w:rPr>
          <w:rStyle w:val="a4"/>
          <w:color w:val="000000"/>
          <w:sz w:val="24"/>
          <w:szCs w:val="24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F623AD" w:rsidRPr="001B234D" w:rsidRDefault="00F623AD" w:rsidP="001B234D">
      <w:pPr>
        <w:adjustRightInd w:val="0"/>
        <w:ind w:firstLine="709"/>
        <w:jc w:val="both"/>
        <w:rPr>
          <w:bCs/>
          <w:sz w:val="24"/>
          <w:szCs w:val="24"/>
        </w:rPr>
      </w:pPr>
      <w:r w:rsidRPr="001B234D">
        <w:rPr>
          <w:bCs/>
          <w:sz w:val="24"/>
          <w:szCs w:val="24"/>
        </w:rPr>
        <w:t>1</w:t>
      </w:r>
      <w:r w:rsidR="00E17A21" w:rsidRPr="001B234D">
        <w:rPr>
          <w:bCs/>
          <w:sz w:val="24"/>
          <w:szCs w:val="24"/>
        </w:rPr>
        <w:t>1</w:t>
      </w:r>
      <w:r w:rsidRPr="001B234D">
        <w:rPr>
          <w:bCs/>
          <w:sz w:val="24"/>
          <w:szCs w:val="24"/>
        </w:rPr>
        <w:t xml:space="preserve">.1.1. Несоответствия Заявителя требованиям, установленным </w:t>
      </w:r>
      <w:r w:rsidRPr="001B234D">
        <w:rPr>
          <w:sz w:val="24"/>
          <w:szCs w:val="24"/>
        </w:rPr>
        <w:t>пунктом 2.1. Административного Регламента</w:t>
      </w:r>
      <w:r w:rsidR="00FA0CE2" w:rsidRPr="001B234D">
        <w:rPr>
          <w:sz w:val="24"/>
          <w:szCs w:val="24"/>
        </w:rPr>
        <w:t>.</w:t>
      </w:r>
    </w:p>
    <w:p w:rsidR="00A4454E" w:rsidRPr="001B234D" w:rsidRDefault="00F623AD" w:rsidP="001B234D">
      <w:pPr>
        <w:pStyle w:val="a3"/>
        <w:tabs>
          <w:tab w:val="left" w:pos="709"/>
          <w:tab w:val="left" w:pos="1560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1</w:t>
      </w:r>
      <w:r w:rsidRPr="001B234D">
        <w:rPr>
          <w:rStyle w:val="a4"/>
          <w:color w:val="000000"/>
          <w:sz w:val="24"/>
          <w:szCs w:val="24"/>
        </w:rPr>
        <w:t xml:space="preserve">.1.2. </w:t>
      </w:r>
      <w:r w:rsidR="00A4454E" w:rsidRPr="001B234D">
        <w:rPr>
          <w:rStyle w:val="a4"/>
          <w:color w:val="000000"/>
          <w:sz w:val="24"/>
          <w:szCs w:val="24"/>
        </w:rPr>
        <w:t>Заявление подано лицом, не имеющим полномочий представлять интересы Заявителя.</w:t>
      </w:r>
    </w:p>
    <w:p w:rsidR="00F623AD" w:rsidRPr="001B234D" w:rsidRDefault="0060171D" w:rsidP="001B234D">
      <w:pPr>
        <w:pStyle w:val="a3"/>
        <w:tabs>
          <w:tab w:val="left" w:pos="993"/>
          <w:tab w:val="left" w:pos="1560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1</w:t>
      </w:r>
      <w:r w:rsidRPr="001B234D">
        <w:rPr>
          <w:rFonts w:eastAsia="Calibri"/>
          <w:sz w:val="24"/>
          <w:szCs w:val="24"/>
        </w:rPr>
        <w:t>.1.3</w:t>
      </w:r>
      <w:r w:rsidR="00F623AD" w:rsidRPr="001B234D">
        <w:rPr>
          <w:rFonts w:eastAsia="Calibri"/>
          <w:sz w:val="24"/>
          <w:szCs w:val="24"/>
        </w:rPr>
        <w:t>.</w:t>
      </w:r>
      <w:r w:rsidR="009E2B56" w:rsidRPr="001B234D">
        <w:rPr>
          <w:rFonts w:eastAsia="Calibri"/>
          <w:sz w:val="24"/>
          <w:szCs w:val="24"/>
        </w:rPr>
        <w:t xml:space="preserve"> </w:t>
      </w:r>
      <w:r w:rsidR="00F623AD" w:rsidRPr="001B234D">
        <w:rPr>
          <w:rFonts w:eastAsia="Calibri"/>
          <w:sz w:val="24"/>
          <w:szCs w:val="24"/>
        </w:rPr>
        <w:t>Несоответствие заявления требованиям к форме заявления, установленной Административным регламентом</w:t>
      </w:r>
    </w:p>
    <w:p w:rsidR="00A4454E" w:rsidRPr="001B234D" w:rsidRDefault="0060171D" w:rsidP="001B234D">
      <w:pPr>
        <w:pStyle w:val="a3"/>
        <w:tabs>
          <w:tab w:val="left" w:pos="993"/>
          <w:tab w:val="left" w:pos="1560"/>
        </w:tabs>
        <w:autoSpaceDE/>
        <w:autoSpaceDN/>
        <w:ind w:left="0" w:right="23" w:firstLine="709"/>
        <w:jc w:val="both"/>
        <w:rPr>
          <w:rStyle w:val="a4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1</w:t>
      </w:r>
      <w:r w:rsidRPr="001B234D">
        <w:rPr>
          <w:rStyle w:val="a4"/>
          <w:color w:val="000000"/>
          <w:sz w:val="24"/>
          <w:szCs w:val="24"/>
        </w:rPr>
        <w:t xml:space="preserve">.1.4. </w:t>
      </w:r>
      <w:r w:rsidR="00A4454E" w:rsidRPr="001B234D">
        <w:rPr>
          <w:rStyle w:val="a4"/>
          <w:color w:val="000000"/>
          <w:sz w:val="24"/>
          <w:szCs w:val="24"/>
        </w:rPr>
        <w:t>Документы, необходимые для предоставления Муниципальной услуги утратили силу (документ, удостоверяющий личность; документ, подтверждающий полномочия представителя Заявителя; документ, подт</w:t>
      </w:r>
      <w:r w:rsidR="00F623AD" w:rsidRPr="001B234D">
        <w:rPr>
          <w:rStyle w:val="a4"/>
          <w:color w:val="000000"/>
          <w:sz w:val="24"/>
          <w:szCs w:val="24"/>
        </w:rPr>
        <w:t>верждающий правомочия Заявителя</w:t>
      </w:r>
      <w:r w:rsidR="00A4454E" w:rsidRPr="001B234D">
        <w:rPr>
          <w:rStyle w:val="a4"/>
          <w:color w:val="000000"/>
          <w:sz w:val="24"/>
          <w:szCs w:val="24"/>
        </w:rPr>
        <w:t>)</w:t>
      </w:r>
      <w:r w:rsidRPr="001B234D">
        <w:rPr>
          <w:rStyle w:val="a4"/>
          <w:color w:val="000000"/>
          <w:sz w:val="24"/>
          <w:szCs w:val="24"/>
        </w:rPr>
        <w:t>;</w:t>
      </w:r>
    </w:p>
    <w:p w:rsidR="0060171D" w:rsidRPr="001B234D" w:rsidRDefault="0060171D" w:rsidP="001B234D">
      <w:pPr>
        <w:pStyle w:val="a3"/>
        <w:tabs>
          <w:tab w:val="left" w:pos="1560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1</w:t>
      </w:r>
      <w:r w:rsidRPr="001B234D">
        <w:rPr>
          <w:rStyle w:val="a4"/>
          <w:color w:val="000000"/>
          <w:sz w:val="24"/>
          <w:szCs w:val="24"/>
        </w:rPr>
        <w:t xml:space="preserve">.1.5. </w:t>
      </w:r>
      <w:r w:rsidR="00A4454E" w:rsidRPr="001B234D">
        <w:rPr>
          <w:rStyle w:val="a4"/>
          <w:color w:val="000000"/>
          <w:sz w:val="24"/>
          <w:szCs w:val="24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9E2B56" w:rsidRPr="001B234D" w:rsidRDefault="0060171D" w:rsidP="001B234D">
      <w:pPr>
        <w:pStyle w:val="a3"/>
        <w:tabs>
          <w:tab w:val="left" w:pos="1560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1</w:t>
      </w:r>
      <w:r w:rsidRPr="001B234D">
        <w:rPr>
          <w:rFonts w:eastAsia="Calibri"/>
          <w:sz w:val="24"/>
          <w:szCs w:val="24"/>
        </w:rPr>
        <w:t xml:space="preserve">.1.6. </w:t>
      </w:r>
      <w:r w:rsidR="009E2B56" w:rsidRPr="001B234D">
        <w:rPr>
          <w:rFonts w:eastAsia="Calibri"/>
          <w:sz w:val="24"/>
          <w:szCs w:val="24"/>
        </w:rPr>
        <w:t>Текст письменного заявления не поддается прочтению.</w:t>
      </w:r>
    </w:p>
    <w:p w:rsidR="00A4454E" w:rsidRPr="001B234D" w:rsidRDefault="008D147C" w:rsidP="001B234D">
      <w:pPr>
        <w:pStyle w:val="a3"/>
        <w:tabs>
          <w:tab w:val="left" w:pos="1560"/>
          <w:tab w:val="left" w:pos="2209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1</w:t>
      </w:r>
      <w:r w:rsidRPr="001B234D">
        <w:rPr>
          <w:rStyle w:val="a4"/>
          <w:color w:val="000000"/>
          <w:sz w:val="24"/>
          <w:szCs w:val="24"/>
        </w:rPr>
        <w:t>.1.</w:t>
      </w:r>
      <w:r w:rsidR="00E17A21" w:rsidRPr="001B234D">
        <w:rPr>
          <w:rStyle w:val="a4"/>
          <w:color w:val="000000"/>
          <w:sz w:val="24"/>
          <w:szCs w:val="24"/>
        </w:rPr>
        <w:t>7</w:t>
      </w:r>
      <w:r w:rsidRPr="001B234D">
        <w:rPr>
          <w:rStyle w:val="a4"/>
          <w:color w:val="000000"/>
          <w:sz w:val="24"/>
          <w:szCs w:val="24"/>
        </w:rPr>
        <w:t xml:space="preserve">. </w:t>
      </w:r>
      <w:r w:rsidR="00A4454E" w:rsidRPr="001B234D">
        <w:rPr>
          <w:rStyle w:val="a4"/>
          <w:color w:val="000000"/>
          <w:sz w:val="24"/>
          <w:szCs w:val="24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:rsidR="00A4454E" w:rsidRPr="001B234D" w:rsidRDefault="00E17A21" w:rsidP="001B234D">
      <w:pPr>
        <w:pStyle w:val="a3"/>
        <w:tabs>
          <w:tab w:val="left" w:pos="1450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24" w:name="bookmark26"/>
      <w:r w:rsidRPr="001B234D">
        <w:rPr>
          <w:rStyle w:val="a4"/>
          <w:color w:val="000000"/>
          <w:sz w:val="24"/>
          <w:szCs w:val="24"/>
        </w:rPr>
        <w:t xml:space="preserve">11.2. </w:t>
      </w:r>
      <w:r w:rsidR="00A4454E" w:rsidRPr="001B234D">
        <w:rPr>
          <w:rStyle w:val="a4"/>
          <w:color w:val="000000"/>
          <w:sz w:val="24"/>
          <w:szCs w:val="24"/>
        </w:rPr>
        <w:t>Отказ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  <w:bookmarkEnd w:id="24"/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1276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ookmark27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2</w:t>
      </w:r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. Исчерпывающий перечень оснований для приостановления или отказа в предоставлении Муниципальной услуги</w:t>
      </w:r>
      <w:bookmarkEnd w:id="25"/>
    </w:p>
    <w:p w:rsidR="00A4454E" w:rsidRPr="001B234D" w:rsidRDefault="00A4454E" w:rsidP="001B234D">
      <w:pPr>
        <w:pStyle w:val="a3"/>
        <w:tabs>
          <w:tab w:val="left" w:pos="1276"/>
          <w:tab w:val="left" w:pos="1436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2</w:t>
      </w:r>
      <w:r w:rsidRPr="001B234D">
        <w:rPr>
          <w:rStyle w:val="a4"/>
          <w:color w:val="000000"/>
          <w:sz w:val="24"/>
          <w:szCs w:val="24"/>
        </w:rPr>
        <w:t>.1. Основания для приостановления Муниципальной услуги не предусмотрены.</w:t>
      </w:r>
    </w:p>
    <w:p w:rsidR="0060171D" w:rsidRPr="001B234D" w:rsidRDefault="00A4454E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2</w:t>
      </w:r>
      <w:r w:rsidRPr="001B234D">
        <w:rPr>
          <w:rStyle w:val="a4"/>
          <w:color w:val="000000"/>
          <w:sz w:val="24"/>
          <w:szCs w:val="24"/>
        </w:rPr>
        <w:t>.2. Основаниями для отказа в предоставлении Муниципальной услуги являются:</w:t>
      </w:r>
    </w:p>
    <w:p w:rsidR="0060171D" w:rsidRPr="001B234D" w:rsidRDefault="0060171D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2</w:t>
      </w:r>
      <w:r w:rsidRPr="001B234D">
        <w:rPr>
          <w:rStyle w:val="a4"/>
          <w:color w:val="000000"/>
          <w:sz w:val="24"/>
          <w:szCs w:val="24"/>
        </w:rPr>
        <w:t xml:space="preserve">.2.1. </w:t>
      </w:r>
      <w:r w:rsidRPr="001B234D">
        <w:rPr>
          <w:rFonts w:eastAsia="Calibri"/>
          <w:sz w:val="24"/>
          <w:szCs w:val="24"/>
        </w:rPr>
        <w:t xml:space="preserve">Отсутствие свидетельства о допуске к определенному виду или видам работ, которые оказывают влияние на безопасность </w:t>
      </w:r>
      <w:r w:rsidR="00FA0CE2" w:rsidRPr="001B234D">
        <w:rPr>
          <w:rFonts w:eastAsia="Calibri"/>
          <w:sz w:val="24"/>
          <w:szCs w:val="24"/>
        </w:rPr>
        <w:t>объектов капитального строительства,</w:t>
      </w:r>
      <w:r w:rsidRPr="001B234D">
        <w:rPr>
          <w:rFonts w:eastAsia="Calibri"/>
          <w:sz w:val="24"/>
          <w:szCs w:val="24"/>
        </w:rPr>
        <w:t xml:space="preserve"> выданного саморегулируемой организацией;</w:t>
      </w:r>
    </w:p>
    <w:p w:rsidR="008D147C" w:rsidRPr="001B234D" w:rsidRDefault="0060171D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>.2.2. Если срок действия согласований организациями превышает три месяца до срока выдачи разрешения на осуществление земляных работ;</w:t>
      </w:r>
      <w:r w:rsidR="008D147C" w:rsidRPr="001B234D">
        <w:rPr>
          <w:rFonts w:eastAsia="Calibri"/>
          <w:sz w:val="24"/>
          <w:szCs w:val="24"/>
        </w:rPr>
        <w:t xml:space="preserve"> </w:t>
      </w:r>
    </w:p>
    <w:p w:rsidR="0060171D" w:rsidRPr="001B234D" w:rsidRDefault="0060171D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>.2.3. Если срок действий согласований организациями заканчивается ранее срока окончания действия разрешения на осуществление земляных работ.</w:t>
      </w:r>
    </w:p>
    <w:p w:rsidR="008D147C" w:rsidRPr="001B234D" w:rsidRDefault="008D147C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>.2.4. Подача заявителем письма об отзыве заявления о выдаче разрешения;</w:t>
      </w:r>
    </w:p>
    <w:p w:rsidR="008D147C" w:rsidRPr="001B234D" w:rsidRDefault="008D147C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 xml:space="preserve">.2.5. Наличие у заявителя объектов производства земляных работ с </w:t>
      </w:r>
      <w:r w:rsidR="00FA0CE2" w:rsidRPr="001B234D">
        <w:rPr>
          <w:rFonts w:eastAsia="Calibri"/>
          <w:sz w:val="24"/>
          <w:szCs w:val="24"/>
        </w:rPr>
        <w:t>невосстановленным благоустройством</w:t>
      </w:r>
      <w:r w:rsidRPr="001B234D">
        <w:rPr>
          <w:rFonts w:eastAsia="Calibri"/>
          <w:sz w:val="24"/>
          <w:szCs w:val="24"/>
        </w:rPr>
        <w:t xml:space="preserve"> в срок, установленный ранее выданным разрешением.</w:t>
      </w:r>
    </w:p>
    <w:p w:rsidR="00AC1159" w:rsidRPr="001B234D" w:rsidRDefault="00AC1159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 xml:space="preserve">.2.6. </w:t>
      </w:r>
      <w:r w:rsidRPr="001B234D">
        <w:rPr>
          <w:sz w:val="24"/>
          <w:szCs w:val="24"/>
        </w:rPr>
        <w:t>Оснований для отказа в предоставлении муниципальной услуги по закрытию разрешения на осуществление земляных работ не предусмотрено.</w:t>
      </w:r>
    </w:p>
    <w:p w:rsidR="00A4454E" w:rsidRPr="001B234D" w:rsidRDefault="00E17A21" w:rsidP="001B234D">
      <w:pPr>
        <w:pStyle w:val="a3"/>
        <w:tabs>
          <w:tab w:val="left" w:pos="1276"/>
        </w:tabs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12.3. </w:t>
      </w:r>
      <w:r w:rsidR="00A4454E" w:rsidRPr="001B234D">
        <w:rPr>
          <w:rStyle w:val="a4"/>
          <w:color w:val="000000"/>
          <w:sz w:val="24"/>
          <w:szCs w:val="24"/>
        </w:rPr>
        <w:t>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</w:t>
      </w:r>
      <w:r w:rsidR="0060171D" w:rsidRPr="001B234D">
        <w:rPr>
          <w:rStyle w:val="a4"/>
          <w:color w:val="000000"/>
          <w:sz w:val="24"/>
          <w:szCs w:val="24"/>
        </w:rPr>
        <w:t xml:space="preserve">, почтовым отправлением </w:t>
      </w:r>
      <w:r w:rsidR="00A4454E" w:rsidRPr="001B234D">
        <w:rPr>
          <w:rStyle w:val="a4"/>
          <w:color w:val="000000"/>
          <w:sz w:val="24"/>
          <w:szCs w:val="24"/>
        </w:rPr>
        <w:t xml:space="preserve">или обратившись в Администрацию. На </w:t>
      </w:r>
      <w:r w:rsidR="00A4454E" w:rsidRPr="001B234D">
        <w:rPr>
          <w:rStyle w:val="a4"/>
          <w:color w:val="000000"/>
          <w:sz w:val="24"/>
          <w:szCs w:val="24"/>
        </w:rPr>
        <w:lastRenderedPageBreak/>
        <w:t>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журнале регистрации.</w:t>
      </w:r>
    </w:p>
    <w:p w:rsidR="00A4454E" w:rsidRPr="001B234D" w:rsidRDefault="00E17A21" w:rsidP="001B234D">
      <w:pPr>
        <w:pStyle w:val="a3"/>
        <w:tabs>
          <w:tab w:val="left" w:pos="1276"/>
          <w:tab w:val="left" w:pos="1479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12.4. </w:t>
      </w:r>
      <w:r w:rsidR="00A4454E" w:rsidRPr="001B234D">
        <w:rPr>
          <w:rStyle w:val="a4"/>
          <w:color w:val="000000"/>
          <w:sz w:val="24"/>
          <w:szCs w:val="24"/>
        </w:rPr>
        <w:t>Отказ в предоставлении Муниципальной услуги не препятствует повторному обращению Заявителя за предоставлением Муниципальной услуги.</w:t>
      </w: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0" w:firstLine="709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bookmarkStart w:id="26" w:name="bookmark28"/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3</w:t>
      </w: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26"/>
    </w:p>
    <w:p w:rsidR="008D147C" w:rsidRPr="001B234D" w:rsidRDefault="008D147C" w:rsidP="001B234D">
      <w:pPr>
        <w:adjustRightInd w:val="0"/>
        <w:ind w:firstLine="540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Муниципальная услуга предоставляется бесплатно.</w:t>
      </w: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4</w:t>
      </w: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. 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</w:p>
    <w:p w:rsidR="00A4454E" w:rsidRPr="001B234D" w:rsidRDefault="00A4454E" w:rsidP="001B234D">
      <w:pPr>
        <w:pStyle w:val="a3"/>
        <w:tabs>
          <w:tab w:val="left" w:pos="1484"/>
        </w:tabs>
        <w:autoSpaceDE/>
        <w:autoSpaceDN/>
        <w:ind w:left="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5</w:t>
      </w: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. Максимальный срок ожидания в очереди</w:t>
      </w:r>
    </w:p>
    <w:p w:rsidR="00A4454E" w:rsidRPr="001B234D" w:rsidRDefault="008D147C" w:rsidP="001B234D">
      <w:pPr>
        <w:adjustRightInd w:val="0"/>
        <w:ind w:firstLine="540"/>
        <w:jc w:val="both"/>
        <w:rPr>
          <w:rStyle w:val="a9"/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1B234D">
        <w:rPr>
          <w:rFonts w:eastAsia="Calibri"/>
          <w:sz w:val="24"/>
          <w:szCs w:val="24"/>
        </w:rPr>
        <w:t>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при личном обращении, составляет не более 15 минут.</w:t>
      </w:r>
    </w:p>
    <w:p w:rsidR="00E17A21" w:rsidRPr="001B234D" w:rsidRDefault="00E17A21" w:rsidP="001B234D">
      <w:pPr>
        <w:pStyle w:val="51"/>
        <w:shd w:val="clear" w:color="auto" w:fill="auto"/>
        <w:tabs>
          <w:tab w:val="left" w:pos="944"/>
        </w:tabs>
        <w:spacing w:line="240" w:lineRule="auto"/>
        <w:ind w:firstLine="567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16. Срок и порядок регистрации заявления Заявителя о предоставлении Муниципальной услуги</w:t>
      </w:r>
    </w:p>
    <w:p w:rsidR="00E17A21" w:rsidRPr="001B234D" w:rsidRDefault="00E17A21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Style w:val="5"/>
          <w:rFonts w:ascii="Times New Roman" w:hAnsi="Times New Roman" w:cs="Times New Roman"/>
          <w:b w:val="0"/>
          <w:i w:val="0"/>
          <w:color w:val="000000"/>
          <w:sz w:val="24"/>
          <w:szCs w:val="24"/>
        </w:rPr>
        <w:tab/>
      </w:r>
      <w:r w:rsidRPr="001B234D">
        <w:rPr>
          <w:rFonts w:eastAsia="Calibri"/>
          <w:bCs/>
          <w:iCs/>
          <w:lang w:eastAsia="en-US"/>
        </w:rPr>
        <w:t>16.1.</w:t>
      </w:r>
      <w:r w:rsidRPr="001B234D">
        <w:rPr>
          <w:rFonts w:eastAsia="Calibri"/>
          <w:b/>
          <w:bCs/>
          <w:i/>
          <w:iCs/>
          <w:lang w:eastAsia="en-US"/>
        </w:rPr>
        <w:t xml:space="preserve"> </w:t>
      </w:r>
      <w:bookmarkStart w:id="27" w:name="bookmark17"/>
      <w:r w:rsidRPr="001B234D">
        <w:rPr>
          <w:rFonts w:eastAsia="Calibri"/>
          <w:lang w:eastAsia="en-US"/>
        </w:rPr>
        <w:t>Срок регистрации запроса заявителя о предоставлении муниципальной услуги – 15 минут.</w:t>
      </w:r>
    </w:p>
    <w:p w:rsidR="00E17A21" w:rsidRPr="001B234D" w:rsidRDefault="00E17A21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16.2. Запрос заявителя о предоставлении муниципальной услуги регистрируется в Администрации в следующие сроки:</w:t>
      </w:r>
    </w:p>
    <w:p w:rsidR="00E17A21" w:rsidRPr="001B234D" w:rsidRDefault="00E17A21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личном обращении – в день обращения заявителя;</w:t>
      </w:r>
    </w:p>
    <w:p w:rsidR="008D147C" w:rsidRPr="001B234D" w:rsidRDefault="00E17A21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направлении запроса почтовой связью в Администрацию – не позднее 1 рабочего дня со дня поступления.</w:t>
      </w:r>
      <w:bookmarkEnd w:id="27"/>
    </w:p>
    <w:p w:rsidR="00A4454E" w:rsidRPr="001B234D" w:rsidRDefault="00A4454E" w:rsidP="001B234D">
      <w:pPr>
        <w:pStyle w:val="51"/>
        <w:shd w:val="clear" w:color="auto" w:fill="auto"/>
        <w:tabs>
          <w:tab w:val="left" w:pos="2046"/>
        </w:tabs>
        <w:spacing w:line="240" w:lineRule="auto"/>
        <w:ind w:right="20" w:firstLine="709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17.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:rsidR="008D147C" w:rsidRPr="001B234D" w:rsidRDefault="008D147C" w:rsidP="001B234D">
      <w:pPr>
        <w:pStyle w:val="51"/>
        <w:shd w:val="clear" w:color="auto" w:fill="auto"/>
        <w:tabs>
          <w:tab w:val="left" w:pos="2046"/>
        </w:tabs>
        <w:spacing w:line="240" w:lineRule="auto"/>
        <w:ind w:right="20" w:firstLine="709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</w:pPr>
      <w:r w:rsidRPr="001B234D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  <w:t xml:space="preserve">17.1. Предоставление муниципальной услуги осуществляется в специально </w:t>
      </w:r>
      <w:r w:rsidR="006C2A1E" w:rsidRPr="001B234D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  <w:t>выделенных для</w:t>
      </w:r>
      <w:r w:rsidRPr="001B234D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  <w:t xml:space="preserve"> этих целей помещениях</w:t>
      </w:r>
      <w:r w:rsidR="006C2A1E" w:rsidRPr="001B234D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  <w:t>.</w:t>
      </w:r>
    </w:p>
    <w:p w:rsidR="00A4454E" w:rsidRPr="001B234D" w:rsidRDefault="008D147C" w:rsidP="001B234D">
      <w:pPr>
        <w:tabs>
          <w:tab w:val="left" w:pos="2241"/>
        </w:tabs>
        <w:ind w:right="182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17.2</w:t>
      </w:r>
      <w:r w:rsidR="00A4454E" w:rsidRPr="001B234D">
        <w:rPr>
          <w:sz w:val="24"/>
          <w:szCs w:val="24"/>
        </w:rPr>
        <w:t>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A4454E" w:rsidRPr="001B234D" w:rsidRDefault="00A4454E" w:rsidP="001B234D">
      <w:pPr>
        <w:widowControl/>
        <w:adjustRightInd w:val="0"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sz w:val="24"/>
          <w:szCs w:val="24"/>
        </w:rPr>
        <w:t>номера кабинета;</w:t>
      </w:r>
    </w:p>
    <w:bookmarkEnd w:id="21"/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993"/>
        </w:tabs>
        <w:ind w:left="0" w:right="189" w:firstLine="709"/>
        <w:rPr>
          <w:sz w:val="24"/>
          <w:szCs w:val="24"/>
        </w:rPr>
      </w:pPr>
      <w:r w:rsidRPr="001B234D">
        <w:rPr>
          <w:sz w:val="24"/>
          <w:szCs w:val="24"/>
        </w:rPr>
        <w:t>фамилии, имени, отчества и должности специалиста, осуществляющего исполнение муниципальной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услуги;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режима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работы.</w:t>
      </w:r>
    </w:p>
    <w:p w:rsidR="00A4454E" w:rsidRPr="001B234D" w:rsidRDefault="00A4454E" w:rsidP="001B234D">
      <w:pPr>
        <w:pStyle w:val="a5"/>
        <w:tabs>
          <w:tab w:val="left" w:pos="1560"/>
        </w:tabs>
        <w:ind w:left="0" w:right="175" w:firstLine="709"/>
        <w:rPr>
          <w:sz w:val="24"/>
          <w:szCs w:val="24"/>
        </w:rPr>
      </w:pPr>
      <w:r w:rsidRPr="001B234D">
        <w:rPr>
          <w:sz w:val="24"/>
          <w:szCs w:val="24"/>
        </w:rPr>
        <w:t>17.</w:t>
      </w:r>
      <w:r w:rsidR="008D147C" w:rsidRPr="001B234D">
        <w:rPr>
          <w:sz w:val="24"/>
          <w:szCs w:val="24"/>
        </w:rPr>
        <w:t>3</w:t>
      </w:r>
      <w:r w:rsidRPr="001B234D">
        <w:rPr>
          <w:sz w:val="24"/>
          <w:szCs w:val="24"/>
        </w:rPr>
        <w:t xml:space="preserve">. Рабочие места должностных лиц, предоставляющих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A4454E" w:rsidRPr="001B234D" w:rsidRDefault="00A4454E" w:rsidP="001B234D">
      <w:pPr>
        <w:ind w:right="188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17.</w:t>
      </w:r>
      <w:r w:rsidR="008D147C" w:rsidRPr="001B234D">
        <w:rPr>
          <w:sz w:val="24"/>
          <w:szCs w:val="24"/>
        </w:rPr>
        <w:t>4</w:t>
      </w:r>
      <w:r w:rsidRPr="001B234D">
        <w:rPr>
          <w:sz w:val="24"/>
          <w:szCs w:val="24"/>
        </w:rPr>
        <w:t>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A4454E" w:rsidRPr="001B234D" w:rsidRDefault="00A4454E" w:rsidP="001B234D">
      <w:pPr>
        <w:pStyle w:val="a3"/>
        <w:tabs>
          <w:tab w:val="left" w:pos="1134"/>
        </w:tabs>
        <w:ind w:left="0" w:right="181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текст</w:t>
      </w:r>
      <w:r w:rsidR="008D147C" w:rsidRPr="001B234D">
        <w:rPr>
          <w:sz w:val="24"/>
          <w:szCs w:val="24"/>
        </w:rPr>
        <w:t xml:space="preserve"> Административного р</w:t>
      </w:r>
      <w:r w:rsidRPr="001B234D">
        <w:rPr>
          <w:sz w:val="24"/>
          <w:szCs w:val="24"/>
        </w:rPr>
        <w:t>егламента;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316"/>
        </w:tabs>
        <w:ind w:left="0" w:right="184" w:firstLine="709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бланк заявления о выдаче разрешения на установку и эксплуатацию рекламной конструкции на территории муниципального образования;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ind w:left="0" w:right="188" w:firstLine="709"/>
        <w:rPr>
          <w:sz w:val="24"/>
          <w:szCs w:val="24"/>
        </w:rPr>
      </w:pPr>
      <w:r w:rsidRPr="001B234D">
        <w:rPr>
          <w:sz w:val="24"/>
          <w:szCs w:val="24"/>
        </w:rPr>
        <w:t>перечень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документов,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необходимых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для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w w:val="95"/>
          <w:sz w:val="24"/>
          <w:szCs w:val="24"/>
        </w:rPr>
        <w:t xml:space="preserve">предоставления </w:t>
      </w:r>
      <w:r w:rsidRPr="001B234D">
        <w:rPr>
          <w:sz w:val="24"/>
          <w:szCs w:val="24"/>
        </w:rPr>
        <w:t>муниципальной услуги;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335"/>
        </w:tabs>
        <w:ind w:left="0" w:right="180" w:firstLine="709"/>
        <w:rPr>
          <w:sz w:val="24"/>
          <w:szCs w:val="24"/>
        </w:rPr>
      </w:pPr>
      <w:r w:rsidRPr="001B234D">
        <w:rPr>
          <w:sz w:val="24"/>
          <w:szCs w:val="24"/>
        </w:rPr>
        <w:t>график (режим) работы, номера телефонов, адрес интернет-сайта и электронной почты уполномоченного органа;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режим приема граждан и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организаций;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порядок получения консультаций.</w:t>
      </w:r>
    </w:p>
    <w:p w:rsidR="00A4454E" w:rsidRPr="001B234D" w:rsidRDefault="00A4454E" w:rsidP="001B234D">
      <w:pPr>
        <w:ind w:right="185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17.</w:t>
      </w:r>
      <w:r w:rsidR="008A53C6" w:rsidRPr="001B234D">
        <w:rPr>
          <w:sz w:val="24"/>
          <w:szCs w:val="24"/>
        </w:rPr>
        <w:t>5</w:t>
      </w:r>
      <w:r w:rsidRPr="001B234D">
        <w:rPr>
          <w:sz w:val="24"/>
          <w:szCs w:val="24"/>
        </w:rPr>
        <w:t>. 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граждан.</w:t>
      </w:r>
    </w:p>
    <w:p w:rsidR="00A4454E" w:rsidRPr="001B234D" w:rsidRDefault="008A53C6" w:rsidP="001B234D">
      <w:pPr>
        <w:pStyle w:val="a5"/>
        <w:tabs>
          <w:tab w:val="left" w:pos="1418"/>
        </w:tabs>
        <w:ind w:left="0" w:right="184" w:firstLine="709"/>
        <w:rPr>
          <w:sz w:val="24"/>
          <w:szCs w:val="24"/>
        </w:rPr>
      </w:pPr>
      <w:r w:rsidRPr="001B234D">
        <w:rPr>
          <w:sz w:val="24"/>
          <w:szCs w:val="24"/>
        </w:rPr>
        <w:t>17.6</w:t>
      </w:r>
      <w:r w:rsidR="00A4454E" w:rsidRPr="001B234D">
        <w:rPr>
          <w:sz w:val="24"/>
          <w:szCs w:val="24"/>
        </w:rPr>
        <w:t>. Рабочие места специалистов, осуществляющих</w:t>
      </w:r>
      <w:r w:rsidR="008D147C" w:rsidRPr="001B234D">
        <w:rPr>
          <w:sz w:val="24"/>
          <w:szCs w:val="24"/>
        </w:rPr>
        <w:t xml:space="preserve"> </w:t>
      </w:r>
      <w:r w:rsidR="00A4454E" w:rsidRPr="001B234D">
        <w:rPr>
          <w:sz w:val="24"/>
          <w:szCs w:val="24"/>
        </w:rPr>
        <w:t>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</w:t>
      </w:r>
      <w:r w:rsidR="008D147C" w:rsidRPr="001B234D">
        <w:rPr>
          <w:sz w:val="24"/>
          <w:szCs w:val="24"/>
        </w:rPr>
        <w:t xml:space="preserve"> </w:t>
      </w:r>
      <w:r w:rsidR="00A4454E" w:rsidRPr="001B234D">
        <w:rPr>
          <w:sz w:val="24"/>
          <w:szCs w:val="24"/>
        </w:rPr>
        <w:t>услуги.</w:t>
      </w:r>
    </w:p>
    <w:p w:rsidR="00A4454E" w:rsidRPr="001B234D" w:rsidRDefault="00A4454E" w:rsidP="001B234D">
      <w:pPr>
        <w:pStyle w:val="a5"/>
        <w:tabs>
          <w:tab w:val="left" w:pos="1418"/>
        </w:tabs>
        <w:ind w:left="0" w:right="9" w:firstLine="709"/>
        <w:rPr>
          <w:sz w:val="24"/>
          <w:szCs w:val="24"/>
        </w:rPr>
      </w:pPr>
      <w:r w:rsidRPr="001B234D">
        <w:rPr>
          <w:spacing w:val="-3"/>
          <w:sz w:val="24"/>
          <w:szCs w:val="24"/>
        </w:rPr>
        <w:t>17.</w:t>
      </w:r>
      <w:r w:rsidR="008A53C6" w:rsidRPr="001B234D">
        <w:rPr>
          <w:spacing w:val="-3"/>
          <w:sz w:val="24"/>
          <w:szCs w:val="24"/>
        </w:rPr>
        <w:t>7</w:t>
      </w:r>
      <w:r w:rsidRPr="001B234D">
        <w:rPr>
          <w:spacing w:val="-3"/>
          <w:sz w:val="24"/>
          <w:szCs w:val="24"/>
        </w:rPr>
        <w:t xml:space="preserve">. На </w:t>
      </w:r>
      <w:r w:rsidRPr="001B234D">
        <w:rPr>
          <w:sz w:val="24"/>
          <w:szCs w:val="24"/>
        </w:rPr>
        <w:t>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бесплатным.</w:t>
      </w:r>
    </w:p>
    <w:p w:rsidR="00A4454E" w:rsidRPr="001B234D" w:rsidRDefault="00A4454E" w:rsidP="001B234D">
      <w:pPr>
        <w:pStyle w:val="a5"/>
        <w:tabs>
          <w:tab w:val="left" w:pos="1987"/>
        </w:tabs>
        <w:ind w:left="0" w:right="9" w:firstLine="709"/>
        <w:rPr>
          <w:sz w:val="24"/>
          <w:szCs w:val="24"/>
        </w:rPr>
      </w:pPr>
      <w:r w:rsidRPr="001B234D">
        <w:rPr>
          <w:sz w:val="24"/>
          <w:szCs w:val="24"/>
        </w:rPr>
        <w:t>При обращении инвалида за получением муниципальной услуги (включая инвалидов, использующих кресла-коляски и собак- проводников)</w:t>
      </w:r>
      <w:r w:rsidR="006C2A1E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обеспечивается: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1134"/>
        </w:tabs>
        <w:ind w:left="0" w:right="9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</w:t>
      </w:r>
      <w:r w:rsidR="00520CA1" w:rsidRPr="001B234D">
        <w:rPr>
          <w:sz w:val="24"/>
          <w:szCs w:val="24"/>
        </w:rPr>
        <w:t xml:space="preserve"> администрации Трубчевского муниципального района</w:t>
      </w:r>
      <w:r w:rsidRPr="001B234D">
        <w:rPr>
          <w:sz w:val="24"/>
          <w:szCs w:val="24"/>
        </w:rPr>
        <w:t>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него;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внутри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помещения;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с учетом ограничений их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жизнедеятельности;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709"/>
          <w:tab w:val="left" w:pos="9606"/>
        </w:tabs>
        <w:ind w:left="0" w:right="2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</w:t>
      </w:r>
      <w:r w:rsidR="009D7239" w:rsidRPr="001B234D">
        <w:rPr>
          <w:sz w:val="24"/>
          <w:szCs w:val="24"/>
        </w:rPr>
        <w:t>сотрудника администрации Трубчевского муниципального района;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709"/>
          <w:tab w:val="left" w:pos="9606"/>
        </w:tabs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оказание помощи инвалидам в преодолении барьеров, мешающих получению ими муниципальной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услуги;</w:t>
      </w:r>
    </w:p>
    <w:p w:rsidR="00A4454E" w:rsidRPr="001B234D" w:rsidRDefault="00A4454E" w:rsidP="001B234D">
      <w:pPr>
        <w:pStyle w:val="a5"/>
        <w:tabs>
          <w:tab w:val="left" w:pos="851"/>
          <w:tab w:val="left" w:pos="1987"/>
          <w:tab w:val="left" w:pos="9606"/>
        </w:tabs>
        <w:ind w:left="0" w:right="9" w:firstLine="426"/>
        <w:rPr>
          <w:sz w:val="24"/>
          <w:szCs w:val="24"/>
        </w:rPr>
      </w:pPr>
      <w:r w:rsidRPr="001B234D">
        <w:rPr>
          <w:sz w:val="24"/>
          <w:szCs w:val="24"/>
        </w:rPr>
        <w:t>8)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A4454E" w:rsidRPr="001B234D" w:rsidRDefault="00A4454E" w:rsidP="001B234D">
      <w:pPr>
        <w:tabs>
          <w:tab w:val="left" w:pos="851"/>
          <w:tab w:val="left" w:pos="1766"/>
        </w:tabs>
        <w:ind w:right="9"/>
        <w:rPr>
          <w:sz w:val="24"/>
          <w:szCs w:val="24"/>
        </w:rPr>
      </w:pPr>
    </w:p>
    <w:p w:rsidR="00A4454E" w:rsidRPr="001B234D" w:rsidRDefault="00A4454E" w:rsidP="001B234D">
      <w:pPr>
        <w:tabs>
          <w:tab w:val="left" w:pos="851"/>
          <w:tab w:val="left" w:pos="1766"/>
        </w:tabs>
        <w:ind w:right="9" w:firstLine="567"/>
        <w:rPr>
          <w:b/>
          <w:bCs/>
          <w:iCs/>
          <w:sz w:val="24"/>
          <w:szCs w:val="24"/>
        </w:rPr>
      </w:pPr>
      <w:r w:rsidRPr="001B234D">
        <w:rPr>
          <w:b/>
          <w:bCs/>
          <w:iCs/>
          <w:sz w:val="24"/>
          <w:szCs w:val="24"/>
        </w:rPr>
        <w:lastRenderedPageBreak/>
        <w:t>18. Показатели доступности и качества Муниципальной услуги</w:t>
      </w:r>
    </w:p>
    <w:p w:rsidR="00A4454E" w:rsidRPr="001B234D" w:rsidRDefault="00A4454E" w:rsidP="001B234D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18.1. Оценка доступности и качества предоставления Муниципальной услуги должна осуществляться по следующим показателям:</w:t>
      </w:r>
    </w:p>
    <w:p w:rsidR="008A53C6" w:rsidRPr="001B234D" w:rsidRDefault="008A53C6" w:rsidP="001B234D">
      <w:pPr>
        <w:ind w:firstLine="54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Показателем доступности муниципальной услуги является:</w:t>
      </w:r>
    </w:p>
    <w:p w:rsidR="008A53C6" w:rsidRPr="001B234D" w:rsidRDefault="008A53C6" w:rsidP="001B234D">
      <w:pPr>
        <w:adjustRightInd w:val="0"/>
        <w:ind w:firstLine="54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транспортная доступность к местам предоставления муниципальной услуги;</w:t>
      </w:r>
    </w:p>
    <w:p w:rsidR="008A53C6" w:rsidRPr="001B234D" w:rsidRDefault="008A53C6" w:rsidP="001B234D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наличие различных каналов получения информации о порядке получения муниципальной услуги и ходе ее предоставления.</w:t>
      </w:r>
    </w:p>
    <w:p w:rsidR="008A53C6" w:rsidRPr="001B234D" w:rsidRDefault="008A53C6" w:rsidP="001B234D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Показателями качества муниципальной услуги является</w:t>
      </w:r>
    </w:p>
    <w:p w:rsidR="00A4454E" w:rsidRPr="001B234D" w:rsidRDefault="00A4454E" w:rsidP="001B234D">
      <w:pPr>
        <w:pStyle w:val="a3"/>
        <w:tabs>
          <w:tab w:val="left" w:pos="851"/>
          <w:tab w:val="left" w:pos="1009"/>
        </w:tabs>
        <w:ind w:left="0" w:right="23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Pr="001B234D">
        <w:rPr>
          <w:rStyle w:val="a4"/>
          <w:color w:val="000000"/>
          <w:sz w:val="24"/>
          <w:szCs w:val="24"/>
        </w:rPr>
        <w:tab/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A4454E" w:rsidRPr="001B234D" w:rsidRDefault="00A4454E" w:rsidP="001B234D">
      <w:pPr>
        <w:pStyle w:val="a3"/>
        <w:tabs>
          <w:tab w:val="left" w:pos="1023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Pr="001B234D">
        <w:rPr>
          <w:rStyle w:val="a4"/>
          <w:color w:val="000000"/>
          <w:sz w:val="24"/>
          <w:szCs w:val="24"/>
        </w:rPr>
        <w:tab/>
        <w:t>возможность выбора Заявителем форм предоставления Муниципальной услуги, в том числе с использованием ЕПГУ;</w:t>
      </w:r>
    </w:p>
    <w:p w:rsidR="00A4454E" w:rsidRPr="001B234D" w:rsidRDefault="008A53C6" w:rsidP="001B234D">
      <w:pPr>
        <w:pStyle w:val="a3"/>
        <w:tabs>
          <w:tab w:val="left" w:pos="1004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</w:t>
      </w:r>
      <w:r w:rsidR="00A4454E" w:rsidRPr="001B234D">
        <w:rPr>
          <w:rStyle w:val="a4"/>
          <w:color w:val="000000"/>
          <w:sz w:val="24"/>
          <w:szCs w:val="24"/>
        </w:rPr>
        <w:t>)</w:t>
      </w:r>
      <w:r w:rsidR="00A4454E" w:rsidRPr="001B234D">
        <w:rPr>
          <w:rStyle w:val="a4"/>
          <w:color w:val="000000"/>
          <w:sz w:val="24"/>
          <w:szCs w:val="24"/>
        </w:rPr>
        <w:tab/>
        <w:t>доступность обращения за предоставлением Муниципальной услуги, в том числе для инвалидов и других маломобильных групп населения;</w:t>
      </w:r>
    </w:p>
    <w:p w:rsidR="00A4454E" w:rsidRPr="001B234D" w:rsidRDefault="00A4454E" w:rsidP="001B234D">
      <w:pPr>
        <w:pStyle w:val="a3"/>
        <w:tabs>
          <w:tab w:val="left" w:pos="1009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Pr="001B234D">
        <w:rPr>
          <w:rStyle w:val="a4"/>
          <w:color w:val="000000"/>
          <w:sz w:val="24"/>
          <w:szCs w:val="24"/>
        </w:rPr>
        <w:tab/>
        <w:t>соблюдения установленного времени ожидания в очереди при получении результата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018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Pr="001B234D">
        <w:rPr>
          <w:rStyle w:val="a4"/>
          <w:color w:val="000000"/>
          <w:sz w:val="24"/>
          <w:szCs w:val="24"/>
        </w:rPr>
        <w:tab/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A4454E" w:rsidRPr="001B234D" w:rsidRDefault="00A4454E" w:rsidP="001B234D">
      <w:pPr>
        <w:pStyle w:val="a3"/>
        <w:tabs>
          <w:tab w:val="left" w:pos="1009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ж)</w:t>
      </w:r>
      <w:r w:rsidR="008A53C6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отсутствие обоснованных жалоб со стороны граждан по результатам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014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з)</w:t>
      </w:r>
      <w:r w:rsidRPr="001B234D">
        <w:rPr>
          <w:rStyle w:val="a4"/>
          <w:color w:val="000000"/>
          <w:sz w:val="24"/>
          <w:szCs w:val="24"/>
        </w:rPr>
        <w:tab/>
        <w:t>предоставление возможности получения информации о ходе пред</w:t>
      </w:r>
      <w:r w:rsidR="008A53C6" w:rsidRPr="001B234D">
        <w:rPr>
          <w:rStyle w:val="a4"/>
          <w:color w:val="000000"/>
          <w:sz w:val="24"/>
          <w:szCs w:val="24"/>
        </w:rPr>
        <w:t>оставления Муниципальной услуги.</w:t>
      </w:r>
    </w:p>
    <w:p w:rsidR="00A4454E" w:rsidRPr="001B234D" w:rsidRDefault="00A4454E" w:rsidP="001B234D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18.2.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Интернет.</w:t>
      </w: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</w:rPr>
      </w:pPr>
      <w:bookmarkStart w:id="28" w:name="bookmark30"/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19. Способы предоставления Заявителем документов, необходимых для</w:t>
      </w:r>
      <w:bookmarkStart w:id="29" w:name="bookmark31"/>
      <w:bookmarkEnd w:id="28"/>
      <w:r w:rsidR="008A53C6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получения Муниципальной услуги</w:t>
      </w:r>
      <w:bookmarkEnd w:id="29"/>
    </w:p>
    <w:p w:rsidR="00A4454E" w:rsidRPr="001B234D" w:rsidRDefault="00A4454E" w:rsidP="001B234D">
      <w:pPr>
        <w:pStyle w:val="a3"/>
        <w:tabs>
          <w:tab w:val="left" w:pos="1455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19.</w:t>
      </w:r>
      <w:r w:rsidR="008A53C6" w:rsidRPr="001B234D">
        <w:rPr>
          <w:rStyle w:val="a4"/>
          <w:color w:val="000000"/>
          <w:sz w:val="24"/>
          <w:szCs w:val="24"/>
        </w:rPr>
        <w:t>2</w:t>
      </w:r>
      <w:r w:rsidRPr="001B234D">
        <w:rPr>
          <w:rStyle w:val="a4"/>
          <w:color w:val="000000"/>
          <w:sz w:val="24"/>
          <w:szCs w:val="24"/>
        </w:rPr>
        <w:t>. Заполненное Заявление отправляется Заявителем в Администрацию</w:t>
      </w:r>
      <w:r w:rsidR="006C2A1E" w:rsidRPr="001B234D">
        <w:rPr>
          <w:rStyle w:val="a4"/>
          <w:color w:val="000000"/>
          <w:sz w:val="24"/>
          <w:szCs w:val="24"/>
        </w:rPr>
        <w:t>, в том числе почтовым отправлением</w:t>
      </w:r>
      <w:r w:rsidRPr="001B234D">
        <w:rPr>
          <w:rStyle w:val="a4"/>
          <w:color w:val="000000"/>
          <w:sz w:val="24"/>
          <w:szCs w:val="24"/>
        </w:rPr>
        <w:t>.</w:t>
      </w:r>
    </w:p>
    <w:p w:rsidR="00A4454E" w:rsidRPr="001B234D" w:rsidRDefault="00A4454E" w:rsidP="001B234D">
      <w:pPr>
        <w:pStyle w:val="a3"/>
        <w:tabs>
          <w:tab w:val="left" w:pos="1402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19.</w:t>
      </w:r>
      <w:r w:rsidR="008A53C6" w:rsidRPr="001B234D">
        <w:rPr>
          <w:rStyle w:val="a4"/>
          <w:color w:val="000000"/>
          <w:sz w:val="24"/>
          <w:szCs w:val="24"/>
        </w:rPr>
        <w:t>3</w:t>
      </w:r>
      <w:r w:rsidRPr="001B234D">
        <w:rPr>
          <w:rStyle w:val="a4"/>
          <w:color w:val="000000"/>
          <w:sz w:val="24"/>
          <w:szCs w:val="24"/>
        </w:rPr>
        <w:t>. Решение о предоставлении Муниципальной услуги принимается Администрацией на основании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электронного взаимодействия.</w:t>
      </w:r>
    </w:p>
    <w:p w:rsidR="00A4454E" w:rsidRPr="001B234D" w:rsidRDefault="008A53C6" w:rsidP="001B234D">
      <w:pPr>
        <w:pStyle w:val="a3"/>
        <w:tabs>
          <w:tab w:val="left" w:pos="1282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19.4</w:t>
      </w:r>
      <w:r w:rsidR="00A4454E" w:rsidRPr="001B234D">
        <w:rPr>
          <w:rStyle w:val="a4"/>
          <w:color w:val="000000"/>
          <w:sz w:val="24"/>
          <w:szCs w:val="24"/>
        </w:rPr>
        <w:t>. Прием документов, необходимых для предоставления Муниципальной услуги в иных формах в соответствии с Федеральным законом от 27.07.2010 № 210- ФЗ «Об организации предоставления государственных и муниципальных услуг» устанавливается организационно-распорядительным документом Администрации.</w:t>
      </w:r>
    </w:p>
    <w:p w:rsidR="00A4454E" w:rsidRPr="001B234D" w:rsidRDefault="008A53C6" w:rsidP="001B234D">
      <w:pPr>
        <w:pStyle w:val="a3"/>
        <w:tabs>
          <w:tab w:val="left" w:pos="1244"/>
        </w:tabs>
        <w:autoSpaceDE/>
        <w:autoSpaceDN/>
        <w:ind w:left="23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19.5</w:t>
      </w:r>
      <w:r w:rsidR="00A4454E" w:rsidRPr="001B234D">
        <w:rPr>
          <w:rStyle w:val="a4"/>
          <w:color w:val="000000"/>
          <w:sz w:val="24"/>
          <w:szCs w:val="24"/>
        </w:rPr>
        <w:t>. Порядок предоставления документов, необходимых для предоставления 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услуг», установлен организационно-распорядительным документом Администрации, который размещается на сайте Администрации.</w:t>
      </w:r>
    </w:p>
    <w:p w:rsidR="00A4454E" w:rsidRPr="001B234D" w:rsidRDefault="00A4454E" w:rsidP="001B234D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bookmarkStart w:id="30" w:name="bookmark32"/>
      <w:r w:rsidRPr="001B234D">
        <w:rPr>
          <w:rStyle w:val="a4"/>
          <w:color w:val="000000"/>
          <w:sz w:val="24"/>
          <w:szCs w:val="24"/>
        </w:rPr>
        <w:t>19.</w:t>
      </w:r>
      <w:r w:rsidR="008A53C6" w:rsidRPr="001B234D">
        <w:rPr>
          <w:rStyle w:val="a4"/>
          <w:color w:val="000000"/>
          <w:sz w:val="24"/>
          <w:szCs w:val="24"/>
        </w:rPr>
        <w:t>6</w:t>
      </w:r>
      <w:r w:rsidRPr="001B234D">
        <w:rPr>
          <w:rStyle w:val="a4"/>
          <w:color w:val="000000"/>
          <w:sz w:val="24"/>
          <w:szCs w:val="24"/>
        </w:rPr>
        <w:t>. Выбор Заявителем 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Федерации.</w:t>
      </w:r>
      <w:bookmarkEnd w:id="30"/>
    </w:p>
    <w:p w:rsidR="00A4454E" w:rsidRPr="001B234D" w:rsidRDefault="00A4454E" w:rsidP="001B234D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1070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sz w:val="24"/>
          <w:szCs w:val="24"/>
        </w:rPr>
      </w:pPr>
      <w:bookmarkStart w:id="31" w:name="bookmark39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lastRenderedPageBreak/>
        <w:t>20. Требования к организации предоставления Муниципальной услуги в электронной форме</w:t>
      </w:r>
      <w:bookmarkEnd w:id="31"/>
    </w:p>
    <w:p w:rsidR="008A53C6" w:rsidRPr="001B234D" w:rsidRDefault="008A53C6" w:rsidP="001B234D">
      <w:pPr>
        <w:ind w:firstLine="709"/>
        <w:jc w:val="both"/>
        <w:rPr>
          <w:bCs/>
          <w:sz w:val="24"/>
          <w:szCs w:val="24"/>
        </w:rPr>
      </w:pPr>
      <w:r w:rsidRPr="001B234D">
        <w:rPr>
          <w:bCs/>
          <w:sz w:val="24"/>
          <w:szCs w:val="24"/>
        </w:rPr>
        <w:t>20.1. Требования, учитывающие особенности предоставления муниципальной услуги в электронной форме</w:t>
      </w:r>
      <w:r w:rsidRPr="001B234D">
        <w:rPr>
          <w:sz w:val="24"/>
          <w:szCs w:val="24"/>
        </w:rPr>
        <w:t>:</w:t>
      </w:r>
    </w:p>
    <w:p w:rsidR="008A53C6" w:rsidRPr="001B234D" w:rsidRDefault="008A53C6" w:rsidP="001B234D">
      <w:pPr>
        <w:ind w:firstLine="708"/>
        <w:jc w:val="both"/>
        <w:rPr>
          <w:color w:val="000000"/>
          <w:sz w:val="24"/>
          <w:szCs w:val="24"/>
          <w:u w:val="single"/>
        </w:rPr>
      </w:pPr>
      <w:r w:rsidRPr="001B234D">
        <w:rPr>
          <w:sz w:val="24"/>
          <w:szCs w:val="24"/>
        </w:rPr>
        <w:t>- получение информации о предоставляемой муниципальной услуге, а также получение и копирование формы заявления, необходимой для получения услуги на официальном сайте муниципального образования, ЕПГУ</w:t>
      </w:r>
      <w:r w:rsidR="00AC1159" w:rsidRPr="001B234D">
        <w:rPr>
          <w:sz w:val="24"/>
          <w:szCs w:val="24"/>
        </w:rPr>
        <w:t>;</w:t>
      </w:r>
    </w:p>
    <w:p w:rsidR="00A4454E" w:rsidRPr="001B234D" w:rsidRDefault="006C2A1E" w:rsidP="001B234D">
      <w:pPr>
        <w:pStyle w:val="a3"/>
        <w:tabs>
          <w:tab w:val="left" w:pos="118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- </w:t>
      </w:r>
      <w:r w:rsidR="00A4454E" w:rsidRPr="001B234D">
        <w:rPr>
          <w:rStyle w:val="a4"/>
          <w:color w:val="000000"/>
          <w:sz w:val="24"/>
          <w:szCs w:val="24"/>
        </w:rPr>
        <w:t xml:space="preserve">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r w:rsidRPr="001B234D">
        <w:rPr>
          <w:rStyle w:val="a4"/>
          <w:sz w:val="24"/>
          <w:szCs w:val="24"/>
        </w:rPr>
        <w:t>п.п. 5.5.</w:t>
      </w:r>
      <w:r w:rsidR="00A4454E" w:rsidRPr="001B234D">
        <w:rPr>
          <w:rStyle w:val="a4"/>
          <w:color w:val="000000"/>
          <w:sz w:val="24"/>
          <w:szCs w:val="24"/>
        </w:rPr>
        <w:t xml:space="preserve">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A4454E" w:rsidRPr="001B234D" w:rsidRDefault="00833FF4" w:rsidP="001B234D">
      <w:pPr>
        <w:pStyle w:val="a3"/>
        <w:tabs>
          <w:tab w:val="left" w:pos="115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- </w:t>
      </w:r>
      <w:r w:rsidR="00A4454E" w:rsidRPr="001B234D">
        <w:rPr>
          <w:rStyle w:val="a4"/>
          <w:color w:val="000000"/>
          <w:sz w:val="24"/>
          <w:szCs w:val="24"/>
        </w:rPr>
        <w:t>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A4454E" w:rsidRPr="001B234D" w:rsidRDefault="00A4454E" w:rsidP="001B234D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sz w:val="24"/>
          <w:szCs w:val="24"/>
        </w:rPr>
      </w:pPr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718"/>
        </w:tabs>
        <w:spacing w:after="0" w:line="240" w:lineRule="auto"/>
        <w:ind w:right="40" w:firstLin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32" w:name="bookmark42"/>
      <w:r w:rsidRPr="001B234D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</w:t>
      </w:r>
      <w:bookmarkEnd w:id="32"/>
    </w:p>
    <w:p w:rsidR="00A4454E" w:rsidRPr="001B234D" w:rsidRDefault="00A4454E" w:rsidP="001B234D">
      <w:pPr>
        <w:pStyle w:val="a3"/>
        <w:ind w:left="0"/>
        <w:rPr>
          <w:sz w:val="24"/>
          <w:szCs w:val="24"/>
        </w:rPr>
      </w:pP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21. Предоставление муниципальной услуги включает в себя следующие административные процедуры: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прием документов и регистрация заявления в журнале регистрации;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рассмотрение документов об оказании муниципальной услуги;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принятие решения о предоставлении муниципальной услуги либо об отказе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предоставлении муниципальной услуги;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-выдача результата.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22. 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835771" w:rsidRPr="001B234D">
        <w:rPr>
          <w:sz w:val="24"/>
          <w:szCs w:val="24"/>
        </w:rPr>
        <w:t>7</w:t>
      </w:r>
      <w:r w:rsidRPr="001B234D">
        <w:rPr>
          <w:sz w:val="24"/>
          <w:szCs w:val="24"/>
        </w:rPr>
        <w:t xml:space="preserve"> к настоящему административному регламенту.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 Прием документов и регистрация заявления в журнале регистрации: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23.1. Основание для начала предоставления муниципальной услуги: поступление в ОМСУ заявления и документов, перечисленных в пункте </w:t>
      </w:r>
      <w:r w:rsidR="002C1EF2" w:rsidRPr="001B234D">
        <w:rPr>
          <w:sz w:val="24"/>
          <w:szCs w:val="24"/>
        </w:rPr>
        <w:t>9</w:t>
      </w:r>
      <w:r w:rsidRPr="001B234D">
        <w:rPr>
          <w:sz w:val="24"/>
          <w:szCs w:val="24"/>
        </w:rPr>
        <w:t xml:space="preserve"> настоящего административного регламента.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23.2. Лицо, ответственное за выполнение административной процедуры: специалист, ответственный за делопроизводство.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23.3. Специалист, ответственный за делопроизводство, принимает представленные (направленные) заявителем документы и в тот же день регистрирует их в соответствии с правилами делопроизводства, установленными в ОМСУ.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23.4. Критерий принятия решения: заявление соответствует требованиям, указанным в п. 9.1. настоящего административного регламента, документы представлены в соответствии с перечнем, указанным в п. 9 настоящего административного регламента.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23.5. Результат выполнения административной процедуры: регистрация заявления о предоставлении муниципальной услуги и прилагаемых к нему документов, передача указанных документов Главе Администрации.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24. Рассмотрение документов об оказании муниципальной услуги.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24.1. Основание для начала административной процедуры: поступление заявления и прилагаемых к нему документов должностному лицу, уполномоченному на их рассмотрение.</w:t>
      </w:r>
    </w:p>
    <w:p w:rsidR="00833FF4" w:rsidRPr="001B234D" w:rsidRDefault="002C1EF2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24</w:t>
      </w:r>
      <w:r w:rsidR="00833FF4" w:rsidRPr="001B234D">
        <w:rPr>
          <w:sz w:val="24"/>
          <w:szCs w:val="24"/>
        </w:rPr>
        <w:t>.2. Лицо, ответственное за выполнение административной процедуры: должностное лицо Администрации.</w:t>
      </w:r>
    </w:p>
    <w:p w:rsidR="00833FF4" w:rsidRPr="001B234D" w:rsidRDefault="002C1EF2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</w:t>
      </w:r>
      <w:r w:rsidR="00833FF4" w:rsidRPr="001B234D">
        <w:rPr>
          <w:sz w:val="24"/>
          <w:szCs w:val="24"/>
        </w:rPr>
        <w:t>4.3. Содержание административного действия (административных действий), продолжительность и (или) максимальный срок его (их) выполнения: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i/>
          <w:iCs/>
          <w:sz w:val="24"/>
          <w:szCs w:val="24"/>
        </w:rPr>
        <w:lastRenderedPageBreak/>
        <w:t>при предоставлении разрешения (ордера) на осуществление земляных работ</w:t>
      </w:r>
      <w:r w:rsidRPr="001B234D">
        <w:rPr>
          <w:sz w:val="24"/>
          <w:szCs w:val="24"/>
        </w:rPr>
        <w:t>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проверка документов на комплектность в течение 1 рабочего дня. В случае подачи неполного комплекта документов, указанных в пункте 9.</w:t>
      </w:r>
      <w:r w:rsidR="002C1EF2" w:rsidRPr="001B234D">
        <w:rPr>
          <w:sz w:val="24"/>
          <w:szCs w:val="24"/>
        </w:rPr>
        <w:t>1</w:t>
      </w:r>
      <w:r w:rsidRPr="001B234D">
        <w:rPr>
          <w:sz w:val="24"/>
          <w:szCs w:val="24"/>
        </w:rPr>
        <w:t xml:space="preserve"> настоящего Административного регламента, ответственный специалист Администрации готовит уведомление об отказе в предоставлении услуги, выполнение последующих действий не требуется. При необходимости проводится консультация с заявителем.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 действие: формирование и направление межведомственного запроса (межведомственных запросов) (в случае, если заявитель не осуществил действия, указанные в пункте </w:t>
      </w:r>
      <w:r w:rsidR="002C1EF2" w:rsidRPr="001B234D">
        <w:rPr>
          <w:sz w:val="24"/>
          <w:szCs w:val="24"/>
        </w:rPr>
        <w:t>9.4</w:t>
      </w:r>
      <w:r w:rsidRPr="001B234D">
        <w:rPr>
          <w:sz w:val="24"/>
          <w:szCs w:val="24"/>
        </w:rPr>
        <w:t xml:space="preserve"> настоящего</w:t>
      </w:r>
      <w:r w:rsidR="002C1EF2" w:rsidRPr="001B234D">
        <w:rPr>
          <w:sz w:val="24"/>
          <w:szCs w:val="24"/>
        </w:rPr>
        <w:t xml:space="preserve"> А</w:t>
      </w:r>
      <w:r w:rsidRPr="001B234D">
        <w:rPr>
          <w:sz w:val="24"/>
          <w:szCs w:val="24"/>
        </w:rPr>
        <w:t>дминистративного регламента) в течение 5 рабочих дней с использованием системы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межведомственного электронного взаимодействия запрос в организации, указанные в п. </w:t>
      </w:r>
      <w:r w:rsidR="002C1EF2" w:rsidRPr="001B234D">
        <w:rPr>
          <w:sz w:val="24"/>
          <w:szCs w:val="24"/>
        </w:rPr>
        <w:t xml:space="preserve">10.1 </w:t>
      </w:r>
      <w:r w:rsidRPr="001B234D">
        <w:rPr>
          <w:sz w:val="24"/>
          <w:szCs w:val="24"/>
        </w:rPr>
        <w:t>настоящего административного регламента. При необходимости уточнения сведений, представленных заявителем, должностное лицо также направляет запрос в орган,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осуществляющий регистрацию юридических лиц, или орган, осуществляющий выдачу заключения о соответствии проектной документации действующим нормативным требованиям.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запросе указываются: наименование органа (организации), в который (которую) направляется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запрос, наименование органа, осуществляющего запрос, цель запроса, данные о заявителе,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отношении которого делается запрос, перечень запрашиваемых сведений, дата запроса, срок,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течение которого необходимо предоставить запрашиваемые сведения, фамилию, имя, отчество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должностного лица, осуществляющего исполнение запроса.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3 действие: проверка обоснованности сроков проведения работ в течение 1 рабочего дня.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случае если сроки производства работ, запрашиваемые заявителем, превышают сроки,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установленные для данного вида работ строительными нормами и правилами, должностное лицо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вправе принять решение об их уменьшении. Кроме этого, срок начала производства земляных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работ может быть перенесен с учетом имеющейся информации о производстве иного вида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на данном участке, а также при проведении массовых мероприятий в зоне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производства работ или непосредственной близости от нее.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4 действие: проверка документов и подготовка проекта решения в течение 2 рабочих дней.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Должностное лицо проверяет полноту и достоверность, а также сами сведения, содержащиеся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представленных заявлении и документах, в целях оценки их соответствия требованиям и условиям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на получение муниципальной услуги, а также готовит проект решения по итогам рассмотрения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заявления и документов.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i/>
          <w:iCs/>
          <w:sz w:val="24"/>
          <w:szCs w:val="24"/>
        </w:rPr>
        <w:t>при продлении срока действия разрешения (ордера) на осуществление земляных работ</w:t>
      </w:r>
      <w:r w:rsidRPr="001B234D">
        <w:rPr>
          <w:sz w:val="24"/>
          <w:szCs w:val="24"/>
        </w:rPr>
        <w:t>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проверка документов на комплектность в течение 1 рабочего дня. В случае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подачи неполного комплекта документов, указанных в пункте </w:t>
      </w:r>
      <w:r w:rsidR="002C1EF2" w:rsidRPr="001B234D">
        <w:rPr>
          <w:sz w:val="24"/>
          <w:szCs w:val="24"/>
        </w:rPr>
        <w:t>9</w:t>
      </w:r>
      <w:r w:rsidRPr="001B234D">
        <w:rPr>
          <w:sz w:val="24"/>
          <w:szCs w:val="24"/>
        </w:rPr>
        <w:t>.2. настоящего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административного регламента, ответственный специалист отдела готовит уведомление об отказе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в предоставлении услуги, выполнение последующих действий не требуется. При необходимости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проводится консультация с заявителем.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 действие: проверка обоснованности сроков проведения работ в течение 1 рабочего дня.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случае если срок продления производства работ, запрашиваемые заявителем, превышают сроки,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установленные для данного вида работ строительными нормами и правилами, должностное лицо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вправе принять решение об их уменьшении. Кроме этого, срок продления производства земляных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работ может быть перенесен с учетом имеющейся информации о производстве иного вида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на данном участке, а также при проведении массовых мероприятий в зоне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производства работ или непосредственной близости от нее.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3 действие: проверка документов в течение 1 рабочего дня. Должностное лицо проверяет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полноту и достоверность, а также сами сведения, содержащиеся в представленных заявлении и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документах, в целях оценки их соответствия требованиям и </w:t>
      </w:r>
      <w:r w:rsidRPr="001B234D">
        <w:rPr>
          <w:sz w:val="24"/>
          <w:szCs w:val="24"/>
        </w:rPr>
        <w:lastRenderedPageBreak/>
        <w:t>условиям на получение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муниципальной услуги.</w:t>
      </w:r>
    </w:p>
    <w:p w:rsidR="00833FF4" w:rsidRPr="001B234D" w:rsidRDefault="00833FF4" w:rsidP="001B234D">
      <w:pPr>
        <w:adjustRightInd w:val="0"/>
        <w:ind w:firstLine="709"/>
        <w:jc w:val="both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при закрытии разрешения (ордера) на осуществление земляных работ: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проверка документов на комплектность в течение 1 рабочего дня. В случае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подачи неполного комплекта документов, указанных в пункте </w:t>
      </w:r>
      <w:r w:rsidR="002C1EF2" w:rsidRPr="001B234D">
        <w:rPr>
          <w:sz w:val="24"/>
          <w:szCs w:val="24"/>
        </w:rPr>
        <w:t>9</w:t>
      </w:r>
      <w:r w:rsidRPr="001B234D">
        <w:rPr>
          <w:sz w:val="24"/>
          <w:szCs w:val="24"/>
        </w:rPr>
        <w:t>.3. настоящего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административного регламента, ответственный специалист отдела готовит уведомление об отказе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в предоставлении услуги, выполнение последующих действий не требуется. При необходимости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проводится консультация с заявителем.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 действие: проверка акта приемки восстановленной территории в течение 3 рабочих дней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после проведения земляных работ, в котором отражаются все элементы восстановленного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благоустройства. В случае наличия недостатков (по объему, качеству, соответствию техническим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условиям), выявленных в ходе приемки восстановленного благоустройства, специалист составляет акт замечаний и передает его заявителю.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Решение о закрытии разрешения принимается главой </w:t>
      </w:r>
      <w:r w:rsidR="005B6088" w:rsidRPr="001B234D">
        <w:rPr>
          <w:sz w:val="24"/>
          <w:szCs w:val="24"/>
        </w:rPr>
        <w:t>А</w:t>
      </w:r>
      <w:r w:rsidRPr="001B234D">
        <w:rPr>
          <w:sz w:val="24"/>
          <w:szCs w:val="24"/>
        </w:rPr>
        <w:t>дминистрации при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отсутствии оснований для отказа в предоставлении муниципальной услуги.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 Принятие решения о предоставлении муниципальной услуги либо об отказе в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предоставлении муниципальной услуги.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.1. Основание для начала административной процедуры: представление должностным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 xml:space="preserve">лицом </w:t>
      </w:r>
      <w:r w:rsidRPr="001B234D">
        <w:rPr>
          <w:sz w:val="24"/>
          <w:szCs w:val="24"/>
        </w:rPr>
        <w:t xml:space="preserve">администрации </w:t>
      </w:r>
      <w:r w:rsidR="00833FF4" w:rsidRPr="001B234D">
        <w:rPr>
          <w:sz w:val="24"/>
          <w:szCs w:val="24"/>
        </w:rPr>
        <w:t>для принятия решения главе местной администрации заявления и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прилагаемых документов, а также проекта решения.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.2. Лицо, ответственное за выполнение административной процедуры: специалист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местной администрации, ответственный за предоставление услуги.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.3. Содержание административного действия (административных действий),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продолжительность и (или) максимальный срок его (их) выполнения: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при предоставлении (отказе в предоставлении) разрешения (ордера)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рассмотрение заявления и представленных документов, а также проекта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решения начальником отдела в течение 1 рабочего дня. По результатам принимается решение о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подготовке решения о предоставлении услуги или уведомления об отказе в предоставлении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услуги. Документы передаются ответственному специалисту для оформления решения.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 действие: подготовка решения, являющегося результатом предоставления муниципальной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услуги, и его подписание осуществляется в течение 1 рабочего дня.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при продлении срока действия разрешения (ордера) на осуществление земляных работ и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при закрытии разрешения (ордера) на осуществление земляных работ: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принятие решения о продлении разрешения (ордера)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с проставлением отметки либо о закрытии разрешения (ордера)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и внесение соответствующей записи о закрытии разрешения (ордера) на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производство земляных работ в разрешение (ордер) в течение 1 рабочего дня.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.4. Критерий принятия решения: заявителем подтверждено право на получение услуги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либо право на получение соответствующей муниципальной услуги у заявителя отсутствует.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.5. Результат выполнения административной процедуры: подготовка и подписание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решения о предоставлении услуги или уведомления об отказе в предоставлении услуги</w:t>
      </w:r>
    </w:p>
    <w:p w:rsidR="00833FF4" w:rsidRPr="001B234D" w:rsidRDefault="005B6088" w:rsidP="001B234D">
      <w:pPr>
        <w:adjustRightInd w:val="0"/>
        <w:ind w:firstLine="709"/>
        <w:jc w:val="both"/>
        <w:rPr>
          <w:bCs/>
          <w:sz w:val="24"/>
          <w:szCs w:val="24"/>
        </w:rPr>
      </w:pPr>
      <w:r w:rsidRPr="001B234D">
        <w:rPr>
          <w:bCs/>
          <w:sz w:val="24"/>
          <w:szCs w:val="24"/>
        </w:rPr>
        <w:t>26</w:t>
      </w:r>
      <w:r w:rsidR="00833FF4" w:rsidRPr="001B234D">
        <w:rPr>
          <w:bCs/>
          <w:sz w:val="24"/>
          <w:szCs w:val="24"/>
        </w:rPr>
        <w:t>. Выдача результата.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26</w:t>
      </w:r>
      <w:r w:rsidR="00833FF4" w:rsidRPr="001B234D">
        <w:rPr>
          <w:sz w:val="24"/>
          <w:szCs w:val="24"/>
        </w:rPr>
        <w:t>.1. Основание для начала административной процедуры: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а) подписанное разрешение (ордер) на осуществление земляных работ либо уведомление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об отказе в предоставлении муниципальной услуги;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б) внесение соответствующей записи о продлении в разрешение (ордер)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работ, удостоверенное печатью и подписью главы администрации;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в) внесение соответствующей записи о закрытии разрешения (ордера)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в разрешение (ордер) на осуществление земляных работ, удостоверенное печатью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и подписью главы местной администрации.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.2. Лицо, ответственное за выполнение административной процедуры: специалист,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ответственный за делопроизводство.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.3. Содержание административного действия,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продолжительность и (или)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максимальный срок его выполнения: специалист, ответственный за делопроизводство,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регистрирует в день подписания результат предоставления муниципальной услуги: разрешение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(ордер) на осуществление земляных работ или уведомление об отказе в предоставлении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муниципальной услуги.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Направляет результат предоставления муниципальной услуги способом, указанным в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заявлении в течение 3 дней со дня регистрации.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При закрытии разрешения (ордера) на осуществление земляных работ результат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предоставления муниципальной услуги направляется в течение 1 рабочего дня со дня регистрации,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способом, указанным в заявлении.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</w:t>
      </w:r>
      <w:r w:rsidR="00833FF4" w:rsidRPr="001B234D">
        <w:rPr>
          <w:sz w:val="24"/>
          <w:szCs w:val="24"/>
        </w:rPr>
        <w:t>5.4. Критерий принятия решения: не имеется.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.5. Результат выполнения административной процедуры: направление заявителю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результата предоставления муниципальной услуги способом, указанным в заявлении.</w:t>
      </w:r>
    </w:p>
    <w:p w:rsidR="00A4454E" w:rsidRPr="001B234D" w:rsidRDefault="00A4454E" w:rsidP="001B234D">
      <w:pPr>
        <w:pStyle w:val="a3"/>
        <w:tabs>
          <w:tab w:val="left" w:pos="1134"/>
        </w:tabs>
        <w:ind w:left="0" w:firstLine="709"/>
        <w:rPr>
          <w:sz w:val="24"/>
          <w:szCs w:val="24"/>
        </w:rPr>
      </w:pPr>
    </w:p>
    <w:p w:rsidR="00A4454E" w:rsidRPr="001B234D" w:rsidRDefault="00A4454E" w:rsidP="001B234D">
      <w:pPr>
        <w:tabs>
          <w:tab w:val="left" w:pos="1377"/>
        </w:tabs>
        <w:jc w:val="center"/>
        <w:rPr>
          <w:b/>
          <w:bCs/>
          <w:sz w:val="24"/>
          <w:szCs w:val="24"/>
        </w:rPr>
      </w:pPr>
      <w:r w:rsidRPr="001B234D">
        <w:rPr>
          <w:b/>
          <w:bCs/>
          <w:sz w:val="24"/>
          <w:szCs w:val="24"/>
          <w:lang w:val="en-US"/>
        </w:rPr>
        <w:t>IV</w:t>
      </w:r>
      <w:r w:rsidRPr="001B234D">
        <w:rPr>
          <w:b/>
          <w:bCs/>
          <w:sz w:val="24"/>
          <w:szCs w:val="24"/>
        </w:rPr>
        <w:t>. Формы контроля за исполнением Административного</w:t>
      </w:r>
      <w:r w:rsidR="005B6088" w:rsidRPr="001B234D">
        <w:rPr>
          <w:b/>
          <w:bCs/>
          <w:sz w:val="24"/>
          <w:szCs w:val="24"/>
        </w:rPr>
        <w:t xml:space="preserve"> </w:t>
      </w:r>
      <w:r w:rsidRPr="001B234D">
        <w:rPr>
          <w:b/>
          <w:bCs/>
          <w:sz w:val="24"/>
          <w:szCs w:val="24"/>
        </w:rPr>
        <w:t>регламента</w:t>
      </w:r>
    </w:p>
    <w:p w:rsidR="00A4454E" w:rsidRPr="001B234D" w:rsidRDefault="00A4454E" w:rsidP="001B234D">
      <w:pPr>
        <w:pStyle w:val="a3"/>
        <w:ind w:left="0"/>
        <w:rPr>
          <w:b/>
          <w:bCs/>
          <w:sz w:val="24"/>
          <w:szCs w:val="24"/>
        </w:rPr>
      </w:pP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bookmarkStart w:id="33" w:name="bookmark51"/>
      <w:r w:rsidRPr="001B234D">
        <w:rPr>
          <w:sz w:val="24"/>
          <w:szCs w:val="24"/>
        </w:rPr>
        <w:t>26.</w:t>
      </w:r>
      <w:r w:rsidR="00F006A5" w:rsidRPr="001B234D">
        <w:rPr>
          <w:sz w:val="24"/>
          <w:szCs w:val="24"/>
        </w:rPr>
        <w:t>1.</w:t>
      </w:r>
      <w:r w:rsidRPr="001B234D">
        <w:rPr>
          <w:sz w:val="24"/>
          <w:szCs w:val="24"/>
        </w:rPr>
        <w:t xml:space="preserve">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руководителем структурного подразделения</w:t>
      </w:r>
      <w:r w:rsidRPr="001B234D">
        <w:rPr>
          <w:color w:val="FF0000"/>
          <w:sz w:val="24"/>
          <w:szCs w:val="24"/>
        </w:rPr>
        <w:t xml:space="preserve"> </w:t>
      </w:r>
      <w:r w:rsidRPr="001B234D">
        <w:rPr>
          <w:sz w:val="24"/>
          <w:szCs w:val="24"/>
        </w:rPr>
        <w:t>(</w:t>
      </w:r>
      <w:r w:rsidR="009D7239" w:rsidRPr="001B234D">
        <w:rPr>
          <w:sz w:val="24"/>
          <w:szCs w:val="24"/>
        </w:rPr>
        <w:t>отдел архитектуры и ЖКХ администрации Трубчевского муниципального района</w:t>
      </w:r>
      <w:r w:rsidRPr="001B234D">
        <w:rPr>
          <w:sz w:val="24"/>
          <w:szCs w:val="24"/>
        </w:rPr>
        <w:t>).</w:t>
      </w:r>
    </w:p>
    <w:p w:rsidR="005B6088" w:rsidRPr="001B234D" w:rsidRDefault="00F006A5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26</w:t>
      </w:r>
      <w:r w:rsidR="005B6088" w:rsidRPr="001B234D">
        <w:rPr>
          <w:sz w:val="24"/>
          <w:szCs w:val="24"/>
        </w:rPr>
        <w:t>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принятие решений об устранении соответствующих нарушений.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Проверки могут быть плановыми на основании планов работы администрации, либо внеплановые, в том числе по жалобе заявителей на своевременность, полноту и качество предоставления муниципальной услуги.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Решение о проведении внеплановой проверки принимает глава Администрации или уполномоченное им должностное лицо администрации.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Для проведения проверок предоставления муниципальной услуги формирует комиссия, в состав которой включаются должностные лица и специалисты администрации.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Акт подписывается всеми членами комиссии.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В случае проведения внеплановой проверки по конкретному обращению, в течение 30 календарных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главой Администрации или уполномоченным им должностным лицом.</w:t>
      </w:r>
    </w:p>
    <w:p w:rsidR="005B6088" w:rsidRPr="001B234D" w:rsidRDefault="00F006A5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26</w:t>
      </w:r>
      <w:r w:rsidR="005B6088" w:rsidRPr="001B234D">
        <w:rPr>
          <w:sz w:val="24"/>
          <w:szCs w:val="24"/>
        </w:rPr>
        <w:t>.3. Ответственность должностных лиц (специалистов отдела) за решения и действия (бездействие), принимаемые (осуществляемые) ими в ходе предоставления муниципальной услуги закрепляется в их должностных инструкциях.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Работники Администрации при предоставлении муниципальной услуги несут персональную ответственность: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5B6088" w:rsidRPr="001B234D" w:rsidRDefault="00F006A5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26.4. </w:t>
      </w:r>
      <w:r w:rsidR="005B6088" w:rsidRPr="001B234D">
        <w:rPr>
          <w:sz w:val="24"/>
          <w:szCs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5B6088" w:rsidRPr="001B234D" w:rsidRDefault="00F006A5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26.5. </w:t>
      </w:r>
      <w:r w:rsidR="005B6088" w:rsidRPr="001B234D">
        <w:rPr>
          <w:sz w:val="24"/>
          <w:szCs w:val="24"/>
        </w:rPr>
        <w:t>Контроль за предоставлением муниципальной услуги может быть осуществлен со стороны</w:t>
      </w:r>
      <w:r w:rsidRPr="001B234D">
        <w:rPr>
          <w:sz w:val="24"/>
          <w:szCs w:val="24"/>
        </w:rPr>
        <w:t xml:space="preserve"> </w:t>
      </w:r>
      <w:r w:rsidR="005B6088" w:rsidRPr="001B234D">
        <w:rPr>
          <w:sz w:val="24"/>
          <w:szCs w:val="24"/>
        </w:rPr>
        <w:t>граждан, их объединений и организаций в соответствии с законодательством Российской</w:t>
      </w:r>
      <w:r w:rsidRPr="001B234D">
        <w:rPr>
          <w:sz w:val="24"/>
          <w:szCs w:val="24"/>
        </w:rPr>
        <w:t xml:space="preserve"> </w:t>
      </w:r>
      <w:r w:rsidR="005B6088" w:rsidRPr="001B234D">
        <w:rPr>
          <w:sz w:val="24"/>
          <w:szCs w:val="24"/>
        </w:rPr>
        <w:t>Федерации.</w:t>
      </w:r>
    </w:p>
    <w:bookmarkEnd w:id="33"/>
    <w:p w:rsidR="00A4454E" w:rsidRPr="001B234D" w:rsidRDefault="00A4454E" w:rsidP="001B234D">
      <w:pPr>
        <w:tabs>
          <w:tab w:val="left" w:pos="2079"/>
        </w:tabs>
        <w:rPr>
          <w:sz w:val="24"/>
          <w:szCs w:val="24"/>
        </w:rPr>
      </w:pPr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2098"/>
        </w:tabs>
        <w:spacing w:after="0" w:line="240" w:lineRule="auto"/>
        <w:ind w:right="40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4" w:name="bookmark55"/>
      <w:r w:rsidRPr="001B234D">
        <w:rPr>
          <w:rStyle w:val="3"/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Администрации, должностных лиц Администрации</w:t>
      </w:r>
      <w:bookmarkEnd w:id="34"/>
    </w:p>
    <w:p w:rsidR="00A4454E" w:rsidRPr="001B234D" w:rsidRDefault="00A4454E" w:rsidP="001B234D">
      <w:pPr>
        <w:pStyle w:val="a3"/>
        <w:ind w:left="0"/>
        <w:rPr>
          <w:sz w:val="24"/>
          <w:szCs w:val="24"/>
        </w:rPr>
      </w:pPr>
    </w:p>
    <w:p w:rsidR="00A4454E" w:rsidRPr="001B234D" w:rsidRDefault="00A4454E" w:rsidP="001B234D">
      <w:pPr>
        <w:tabs>
          <w:tab w:val="left" w:pos="1713"/>
        </w:tabs>
        <w:ind w:right="179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27.1. Заявитель имеет право обратиться с жалобой, в том числе в следующих</w:t>
      </w:r>
      <w:r w:rsidR="00A70D1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случаях:</w:t>
      </w:r>
    </w:p>
    <w:p w:rsidR="00A4454E" w:rsidRPr="001B234D" w:rsidRDefault="00A4454E" w:rsidP="001B234D">
      <w:pPr>
        <w:pStyle w:val="a3"/>
        <w:tabs>
          <w:tab w:val="left" w:pos="176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1) 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A4454E" w:rsidRPr="001B234D" w:rsidRDefault="00A4454E" w:rsidP="001B234D">
      <w:pPr>
        <w:pStyle w:val="a3"/>
        <w:tabs>
          <w:tab w:val="left" w:pos="1531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2) нарушение срока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56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4) отказа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Заявителя;</w:t>
      </w:r>
    </w:p>
    <w:p w:rsidR="00A4454E" w:rsidRPr="001B234D" w:rsidRDefault="00A4454E" w:rsidP="001B234D">
      <w:pPr>
        <w:pStyle w:val="a3"/>
        <w:tabs>
          <w:tab w:val="left" w:pos="163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5) 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A4454E" w:rsidRPr="001B234D" w:rsidRDefault="00A4454E" w:rsidP="001B234D">
      <w:pPr>
        <w:pStyle w:val="a3"/>
        <w:tabs>
          <w:tab w:val="left" w:pos="156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6) 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A4454E" w:rsidRPr="001B234D" w:rsidRDefault="00A4454E" w:rsidP="001B234D">
      <w:pPr>
        <w:pStyle w:val="a3"/>
        <w:tabs>
          <w:tab w:val="left" w:pos="166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 xml:space="preserve"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</w:t>
      </w: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lastRenderedPageBreak/>
        <w:t>исправлений;</w:t>
      </w:r>
    </w:p>
    <w:p w:rsidR="00A4454E" w:rsidRPr="001B234D" w:rsidRDefault="00A4454E" w:rsidP="001B234D">
      <w:pPr>
        <w:pStyle w:val="a3"/>
        <w:tabs>
          <w:tab w:val="left" w:pos="160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73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законодательством Российской Федерации;</w:t>
      </w:r>
    </w:p>
    <w:p w:rsidR="00A4454E" w:rsidRPr="001B234D" w:rsidRDefault="00A4454E" w:rsidP="001B234D">
      <w:pPr>
        <w:pStyle w:val="a3"/>
        <w:tabs>
          <w:tab w:val="left" w:pos="169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</w:t>
      </w:r>
      <w:r w:rsidR="00F006A5"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12</w:t>
      </w:r>
      <w:r w:rsidRPr="001B234D">
        <w:rPr>
          <w:rStyle w:val="12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A4454E" w:rsidRPr="001B234D" w:rsidRDefault="00A4454E" w:rsidP="001B234D">
      <w:pPr>
        <w:tabs>
          <w:tab w:val="left" w:pos="1665"/>
        </w:tabs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27.2. Жалоба подается в письменной форме </w:t>
      </w:r>
      <w:r w:rsidRPr="001B234D">
        <w:rPr>
          <w:spacing w:val="3"/>
          <w:sz w:val="24"/>
          <w:szCs w:val="24"/>
        </w:rPr>
        <w:t xml:space="preserve">на </w:t>
      </w:r>
      <w:r w:rsidRPr="001B234D">
        <w:rPr>
          <w:sz w:val="24"/>
          <w:szCs w:val="24"/>
        </w:rPr>
        <w:t>бумажном носителе, в электронной форме: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Главе Администрации муниципального </w:t>
      </w:r>
      <w:r w:rsidR="002D35B7" w:rsidRPr="001B234D">
        <w:rPr>
          <w:sz w:val="24"/>
          <w:szCs w:val="24"/>
        </w:rPr>
        <w:t>образования</w:t>
      </w:r>
      <w:r w:rsidRPr="001B234D">
        <w:rPr>
          <w:sz w:val="24"/>
          <w:szCs w:val="24"/>
        </w:rPr>
        <w:t xml:space="preserve"> на решения, действия (бездействие) заместителя Главы администрации муниципального </w:t>
      </w:r>
      <w:r w:rsidR="002D35B7" w:rsidRPr="001B234D">
        <w:rPr>
          <w:sz w:val="24"/>
          <w:szCs w:val="24"/>
        </w:rPr>
        <w:t>образования</w:t>
      </w:r>
      <w:r w:rsidRPr="001B234D">
        <w:rPr>
          <w:sz w:val="24"/>
          <w:szCs w:val="24"/>
        </w:rPr>
        <w:t>, руководителя структурного подразделения;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>заместителю Главы Администрации муниципального образования или Главе администрации муниципального образования на решения, действия (бездействие) лица, исполняющего обязанности руководителя структурного подразделения;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>заместителю Главы администрации муниципального образования, руководителю структурного подразделения или лицу, исполняющему обязанности</w:t>
      </w:r>
      <w:r w:rsidR="00A70D1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руководителя структурного подразделения, на решения, действия (бездействие) ответственных должностных лиц</w:t>
      </w:r>
      <w:r w:rsidR="00A70D1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структурного подразделения.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27.3. Жалоба может быть направлена по почте, через МФЦ, с использованием информационно-телекоммуникационной сети Интернет, а также может быть принята на личном приеме заявителя.</w:t>
      </w:r>
    </w:p>
    <w:p w:rsidR="00A4454E" w:rsidRPr="001B234D" w:rsidRDefault="00A4454E" w:rsidP="001B234D">
      <w:pPr>
        <w:pStyle w:val="a5"/>
        <w:tabs>
          <w:tab w:val="left" w:pos="1627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27.4. Жалоба должна</w:t>
      </w:r>
      <w:r w:rsidR="00A70D1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содержать: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851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наименование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 xml:space="preserve">должностного лица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либо муниципального служащего, решение и действия (бездействие) которого обжалуются;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851"/>
          <w:tab w:val="left" w:pos="1301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заявителю;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сведения об обжалуемых решениях и действиях (бездействии)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 xml:space="preserve">должностного лица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либо муниципального служащего;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  <w:tab w:val="left" w:pos="1320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должностного лица органа, предоставляющего муниципальную услугу либо муниципального служащего. Заявителем могут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быть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представлены документы (при наличии), подтверждающие доводы заявителя, либо их копии.</w:t>
      </w:r>
    </w:p>
    <w:p w:rsidR="00A4454E" w:rsidRPr="001B234D" w:rsidRDefault="00A4454E" w:rsidP="001B234D">
      <w:pPr>
        <w:tabs>
          <w:tab w:val="left" w:pos="993"/>
        </w:tabs>
        <w:ind w:left="10" w:firstLine="557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27.5. Жалоба, поступившая в орган, предоставляющий муниципальную услугу подлежит рассмотрению в течение 15 рабочих дней со дня ее регистрации, а в случае обжалования отказа органа,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регистрации.</w:t>
      </w:r>
    </w:p>
    <w:p w:rsidR="00A4454E" w:rsidRPr="001B234D" w:rsidRDefault="00A4454E" w:rsidP="001B234D">
      <w:pPr>
        <w:tabs>
          <w:tab w:val="left" w:pos="993"/>
        </w:tabs>
        <w:ind w:left="10" w:firstLine="557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27.6. Исчерпывающий перечень оснований для приостановления рассмотрения жалобы (претензии) и случаев, в которых ответ на жалобу (претензию) не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дается.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Основания для приостановления рассмотрения жалобы (претензии) отсутствуют.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Ответ на жалобу (претензию) не дается в случаях: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(претензию);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текст письменной жалобы (претензии) не поддается прочтению. Жалоба (претензия) не подлежит направлению на рассмотрение, о чем в течение семи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Ответ на жалобу (претензию) по существу не дается в случаях: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в жалобе (претензии)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(претензия) подлежит направлению в государственный орган в соответствии с его компетенцией.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недопустимостью разглашения указанных сведений.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A4454E" w:rsidRPr="001B234D" w:rsidRDefault="00A4454E" w:rsidP="001B234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B234D">
        <w:rPr>
          <w:spacing w:val="-3"/>
          <w:sz w:val="24"/>
          <w:szCs w:val="24"/>
        </w:rPr>
        <w:t xml:space="preserve">27.7. По </w:t>
      </w:r>
      <w:r w:rsidRPr="001B234D">
        <w:rPr>
          <w:sz w:val="24"/>
          <w:szCs w:val="24"/>
        </w:rPr>
        <w:t>результатам рассмотрения жалобы администрация муниципального образования принимает одно из следующих решений: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формах;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  <w:tab w:val="left" w:pos="1296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>отказывает в удовлетворении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жалобы.</w:t>
      </w:r>
    </w:p>
    <w:p w:rsidR="00A4454E" w:rsidRPr="001B234D" w:rsidRDefault="00A4454E" w:rsidP="001B234D">
      <w:pPr>
        <w:pStyle w:val="a5"/>
        <w:tabs>
          <w:tab w:val="left" w:pos="1781"/>
        </w:tabs>
        <w:ind w:left="0"/>
        <w:rPr>
          <w:sz w:val="24"/>
          <w:szCs w:val="24"/>
        </w:rPr>
      </w:pPr>
      <w:r w:rsidRPr="001B234D">
        <w:rPr>
          <w:spacing w:val="-3"/>
          <w:sz w:val="24"/>
          <w:szCs w:val="24"/>
        </w:rPr>
        <w:t xml:space="preserve">27.8. Не </w:t>
      </w:r>
      <w:r w:rsidRPr="001B234D">
        <w:rPr>
          <w:sz w:val="24"/>
          <w:szCs w:val="24"/>
        </w:rPr>
        <w:t>позднее дня, следующего за днем принятия решения, указанного в пункте 6, заявителю в письменной форме и по желанию заявителя в электронной форме направляется мотивированный ответ о результатах рассмотрения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жалобы.</w:t>
      </w:r>
    </w:p>
    <w:p w:rsidR="00A4454E" w:rsidRPr="001B234D" w:rsidRDefault="00A4454E" w:rsidP="001B234D">
      <w:pPr>
        <w:pStyle w:val="a5"/>
        <w:tabs>
          <w:tab w:val="left" w:pos="1665"/>
        </w:tabs>
        <w:ind w:left="0"/>
        <w:rPr>
          <w:sz w:val="24"/>
          <w:szCs w:val="24"/>
        </w:rPr>
      </w:pPr>
      <w:r w:rsidRPr="001B234D">
        <w:rPr>
          <w:sz w:val="24"/>
          <w:szCs w:val="24"/>
        </w:rPr>
        <w:t>27.9.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прокуратуры.</w:t>
      </w:r>
    </w:p>
    <w:p w:rsidR="00A4454E" w:rsidRPr="001B234D" w:rsidRDefault="00A4454E" w:rsidP="001B234D">
      <w:pPr>
        <w:pStyle w:val="a3"/>
        <w:tabs>
          <w:tab w:val="left" w:pos="8011"/>
        </w:tabs>
        <w:ind w:left="0"/>
        <w:rPr>
          <w:sz w:val="24"/>
          <w:szCs w:val="24"/>
        </w:rPr>
      </w:pPr>
    </w:p>
    <w:p w:rsidR="00A4454E" w:rsidRPr="001B234D" w:rsidRDefault="00A4454E" w:rsidP="00A4454E">
      <w:pPr>
        <w:rPr>
          <w:sz w:val="24"/>
          <w:szCs w:val="24"/>
        </w:rPr>
        <w:sectPr w:rsidR="00A4454E" w:rsidRPr="001B234D" w:rsidSect="00A4454E">
          <w:headerReference w:type="default" r:id="rId10"/>
          <w:pgSz w:w="11910" w:h="16840"/>
          <w:pgMar w:top="1134" w:right="851" w:bottom="1134" w:left="1701" w:header="471" w:footer="0" w:gutter="0"/>
          <w:cols w:space="720"/>
        </w:sectPr>
      </w:pPr>
    </w:p>
    <w:p w:rsidR="00A4454E" w:rsidRPr="001B234D" w:rsidRDefault="00A4454E" w:rsidP="00A4454E">
      <w:pPr>
        <w:pStyle w:val="a3"/>
        <w:ind w:left="4843"/>
        <w:rPr>
          <w:sz w:val="20"/>
          <w:szCs w:val="24"/>
        </w:rPr>
      </w:pPr>
      <w:bookmarkStart w:id="35" w:name="_Hlk34130376"/>
      <w:r w:rsidRPr="001B234D">
        <w:rPr>
          <w:sz w:val="20"/>
          <w:szCs w:val="24"/>
        </w:rPr>
        <w:lastRenderedPageBreak/>
        <w:t>Приложение № 1</w:t>
      </w:r>
    </w:p>
    <w:p w:rsidR="00A4454E" w:rsidRPr="001B234D" w:rsidRDefault="00A4454E" w:rsidP="001B234D">
      <w:pPr>
        <w:pStyle w:val="a3"/>
        <w:ind w:left="4843" w:right="181"/>
        <w:rPr>
          <w:sz w:val="20"/>
          <w:szCs w:val="24"/>
        </w:rPr>
      </w:pPr>
      <w:r w:rsidRPr="001B234D">
        <w:rPr>
          <w:sz w:val="20"/>
          <w:szCs w:val="24"/>
        </w:rPr>
        <w:t>к Административному регламенту предоставления муниципальной услуги «</w:t>
      </w:r>
      <w:r w:rsidR="005772BE" w:rsidRPr="001B234D">
        <w:rPr>
          <w:sz w:val="20"/>
          <w:szCs w:val="24"/>
        </w:rPr>
        <w:t xml:space="preserve">Предоставление разрешения на осуществление </w:t>
      </w:r>
      <w:r w:rsidR="005772BE" w:rsidRPr="001B234D">
        <w:rPr>
          <w:bCs/>
          <w:sz w:val="20"/>
          <w:szCs w:val="24"/>
        </w:rPr>
        <w:t>земляных работ</w:t>
      </w:r>
      <w:r w:rsidR="005772BE" w:rsidRPr="001B234D">
        <w:rPr>
          <w:sz w:val="20"/>
          <w:szCs w:val="24"/>
        </w:rPr>
        <w:t xml:space="preserve"> на территории </w:t>
      </w:r>
      <w:r w:rsidR="001B234D">
        <w:rPr>
          <w:sz w:val="20"/>
          <w:szCs w:val="24"/>
        </w:rPr>
        <w:t xml:space="preserve">Трубчевского городского </w:t>
      </w:r>
      <w:r w:rsidR="005772BE" w:rsidRPr="001B234D">
        <w:rPr>
          <w:sz w:val="20"/>
          <w:szCs w:val="24"/>
        </w:rPr>
        <w:t xml:space="preserve"> поселения»</w:t>
      </w:r>
      <w:r w:rsidRPr="001B234D">
        <w:rPr>
          <w:sz w:val="20"/>
          <w:szCs w:val="24"/>
        </w:rPr>
        <w:t>, утвержденному постановлением</w:t>
      </w:r>
      <w:r w:rsidR="001B234D">
        <w:rPr>
          <w:sz w:val="20"/>
          <w:szCs w:val="24"/>
        </w:rPr>
        <w:t xml:space="preserve"> администрации </w:t>
      </w:r>
      <w:r w:rsidRPr="001B234D">
        <w:rPr>
          <w:sz w:val="20"/>
          <w:szCs w:val="24"/>
        </w:rPr>
        <w:t xml:space="preserve"> </w:t>
      </w:r>
      <w:r w:rsidR="001B234D">
        <w:rPr>
          <w:sz w:val="20"/>
          <w:szCs w:val="24"/>
        </w:rPr>
        <w:t>№___от</w:t>
      </w:r>
      <w:r w:rsidRPr="001B234D">
        <w:rPr>
          <w:sz w:val="20"/>
          <w:szCs w:val="24"/>
        </w:rPr>
        <w:t xml:space="preserve">___________ </w:t>
      </w:r>
    </w:p>
    <w:bookmarkEnd w:id="35"/>
    <w:p w:rsidR="00A4454E" w:rsidRPr="001B234D" w:rsidRDefault="00A4454E" w:rsidP="00A4454E">
      <w:pPr>
        <w:rPr>
          <w:sz w:val="24"/>
          <w:szCs w:val="24"/>
          <w:lang w:eastAsia="en-US" w:bidi="ar-SA"/>
        </w:rPr>
      </w:pPr>
    </w:p>
    <w:p w:rsidR="0012480A" w:rsidRPr="001B234D" w:rsidRDefault="005772BE" w:rsidP="0012480A">
      <w:pPr>
        <w:widowControl/>
        <w:autoSpaceDE/>
        <w:autoSpaceDN/>
        <w:jc w:val="center"/>
        <w:rPr>
          <w:b/>
          <w:bCs/>
          <w:color w:val="000000"/>
          <w:szCs w:val="24"/>
          <w:lang w:bidi="ar-SA"/>
        </w:rPr>
      </w:pPr>
      <w:r w:rsidRPr="001B234D">
        <w:rPr>
          <w:b/>
          <w:bCs/>
          <w:color w:val="000000"/>
          <w:szCs w:val="24"/>
          <w:lang w:bidi="ar-SA"/>
        </w:rPr>
        <w:t>РАЗРЕШЕНИЕ</w:t>
      </w:r>
      <w:r w:rsidR="0012480A" w:rsidRPr="001B234D">
        <w:rPr>
          <w:b/>
          <w:b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center"/>
        <w:rPr>
          <w:b/>
          <w:bCs/>
          <w:color w:val="000000"/>
          <w:szCs w:val="24"/>
          <w:lang w:bidi="ar-SA"/>
        </w:rPr>
      </w:pPr>
      <w:r w:rsidRPr="001B234D">
        <w:rPr>
          <w:b/>
          <w:bCs/>
          <w:color w:val="000000"/>
          <w:szCs w:val="24"/>
          <w:lang w:bidi="ar-SA"/>
        </w:rPr>
        <w:t>на осуществление земляных работ на территории</w:t>
      </w:r>
      <w:r w:rsidR="0012480A" w:rsidRPr="001B234D">
        <w:rPr>
          <w:b/>
          <w:b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center"/>
        <w:rPr>
          <w:i/>
          <w:iCs/>
          <w:color w:val="000000"/>
          <w:szCs w:val="24"/>
          <w:lang w:bidi="ar-SA"/>
        </w:rPr>
      </w:pPr>
      <w:r w:rsidRPr="001B234D">
        <w:rPr>
          <w:i/>
          <w:iCs/>
          <w:color w:val="000000"/>
          <w:szCs w:val="24"/>
          <w:lang w:bidi="ar-SA"/>
        </w:rPr>
        <w:t>(наименование муниципального образования)</w:t>
      </w:r>
    </w:p>
    <w:p w:rsidR="0012480A" w:rsidRPr="001B234D" w:rsidRDefault="0012480A" w:rsidP="0012480A">
      <w:pPr>
        <w:widowControl/>
        <w:autoSpaceDE/>
        <w:autoSpaceDN/>
        <w:jc w:val="both"/>
        <w:rPr>
          <w:b/>
          <w:bCs/>
          <w:color w:val="000000"/>
          <w:szCs w:val="24"/>
          <w:lang w:bidi="ar-SA"/>
        </w:rPr>
      </w:pPr>
      <w:r w:rsidRPr="001B234D">
        <w:rPr>
          <w:i/>
          <w:iCs/>
          <w:color w:val="000000"/>
          <w:szCs w:val="24"/>
          <w:lang w:bidi="ar-SA"/>
        </w:rPr>
        <w:t>_</w:t>
      </w:r>
      <w:r w:rsidR="005772BE" w:rsidRPr="001B234D">
        <w:rPr>
          <w:b/>
          <w:bCs/>
          <w:color w:val="000000"/>
          <w:szCs w:val="24"/>
          <w:lang w:bidi="ar-SA"/>
        </w:rPr>
        <w:t>_______________________________________________________________________</w:t>
      </w:r>
      <w:r w:rsidRPr="001B234D">
        <w:rPr>
          <w:b/>
          <w:b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center"/>
        <w:rPr>
          <w:i/>
          <w:iCs/>
          <w:color w:val="000000"/>
          <w:szCs w:val="24"/>
          <w:lang w:bidi="ar-SA"/>
        </w:rPr>
      </w:pPr>
      <w:r w:rsidRPr="001B234D">
        <w:rPr>
          <w:i/>
          <w:iCs/>
          <w:color w:val="000000"/>
          <w:szCs w:val="24"/>
          <w:lang w:bidi="ar-SA"/>
        </w:rPr>
        <w:t>(наименование администрации муниципального образования)</w:t>
      </w:r>
    </w:p>
    <w:p w:rsidR="0012480A" w:rsidRPr="001B234D" w:rsidRDefault="0012480A" w:rsidP="0012480A">
      <w:pPr>
        <w:widowControl/>
        <w:autoSpaceDE/>
        <w:autoSpaceDN/>
        <w:jc w:val="center"/>
        <w:rPr>
          <w:color w:val="000000"/>
          <w:szCs w:val="24"/>
          <w:lang w:bidi="ar-SA"/>
        </w:rPr>
      </w:pPr>
    </w:p>
    <w:p w:rsidR="0012480A" w:rsidRPr="001B234D" w:rsidRDefault="005772BE" w:rsidP="0012480A">
      <w:pPr>
        <w:widowControl/>
        <w:autoSpaceDE/>
        <w:autoSpaceDN/>
        <w:jc w:val="center"/>
        <w:rPr>
          <w:i/>
          <w:iCs/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 xml:space="preserve">Почтовый адрес: </w:t>
      </w:r>
      <w:r w:rsidRPr="001B234D">
        <w:rPr>
          <w:i/>
          <w:iCs/>
          <w:color w:val="000000"/>
          <w:szCs w:val="24"/>
          <w:lang w:bidi="ar-SA"/>
        </w:rPr>
        <w:t>(индекс, субъект РФ, район, населенный пункт, улица, номер дома)</w:t>
      </w:r>
      <w:r w:rsidR="0012480A" w:rsidRPr="001B234D">
        <w:rPr>
          <w:i/>
          <w:i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 xml:space="preserve">«____» ______________ 20___ г. </w:t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  <w:t xml:space="preserve">   </w:t>
      </w:r>
      <w:r w:rsidRPr="001B234D">
        <w:rPr>
          <w:color w:val="000000"/>
          <w:szCs w:val="24"/>
          <w:lang w:bidi="ar-SA"/>
        </w:rPr>
        <w:t>№ __________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12480A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Заказчику ____________________________________________________________________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(наименование организации (юридического лица); фамилия, имя и отчество физического лица)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Подрядчику ___________________________________________________________________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(наименование подрядчика)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 xml:space="preserve">Разрешается осуществление земляных работ по адресу: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____________________</w:t>
      </w:r>
      <w:r w:rsidR="0012480A" w:rsidRPr="001B234D">
        <w:rPr>
          <w:color w:val="000000"/>
          <w:szCs w:val="24"/>
          <w:lang w:bidi="ar-SA"/>
        </w:rPr>
        <w:t>________________________________________________</w:t>
      </w:r>
      <w:r w:rsidRPr="001B234D">
        <w:rPr>
          <w:color w:val="000000"/>
          <w:szCs w:val="24"/>
          <w:lang w:bidi="ar-SA"/>
        </w:rPr>
        <w:t>_________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_____________________________________________________________________________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12480A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Дата начала работ: «____» _____________ 20____ г.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Дата окончания работ : «____» ______________20____ г.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Вид работ: __________________________________________________________________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(аварийные/плановые)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Ответственным за работы является: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от заказчика ___________________________________, телефон _______________________</w:t>
      </w:r>
      <w:r w:rsidR="0012480A" w:rsidRPr="001B234D">
        <w:rPr>
          <w:color w:val="000000"/>
          <w:szCs w:val="24"/>
          <w:lang w:bidi="ar-SA"/>
        </w:rPr>
        <w:t xml:space="preserve">_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от подрядчика _____________________________, телефон 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который(е) обязан(ы) вести работы с соблюдением следующих условий: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1. обеспечить безопасное передвижение пешеходов и проезд автомобильного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транспорта;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2. установить ограждения и сигнальные знаки;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3. обеспечить вывоз грунта и строительного мусора, не нарушать зеленых насаждений;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4. ведение работ осуществлять в соответствии с графиком производства работ;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5. восстановить благоустройство в полном объеме;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6. обеспечить хранение данного разрешения на месте проведения земляных работ и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предъявлять его по первому требованию лиц, контролирующих осуществление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земляных работ;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7. по окончании работ сдать данное разрешение в Администрацию.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Срок проведения работ по первичному восстановлению благоустройства: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до __________ 20___ г.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Восстановление благоустройства в полном объеме осуществить до _____________ 20___ г.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12480A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</w:p>
    <w:p w:rsidR="0012480A" w:rsidRPr="001B234D" w:rsidRDefault="005772BE" w:rsidP="0012480A">
      <w:pPr>
        <w:widowControl/>
        <w:autoSpaceDE/>
        <w:autoSpaceDN/>
        <w:jc w:val="both"/>
        <w:rPr>
          <w:i/>
          <w:iCs/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Руководитель ________________________________ (</w:t>
      </w:r>
      <w:r w:rsidRPr="001B234D">
        <w:rPr>
          <w:i/>
          <w:iCs/>
          <w:color w:val="000000"/>
          <w:szCs w:val="24"/>
          <w:lang w:bidi="ar-SA"/>
        </w:rPr>
        <w:t>И.О.Фамилия)</w:t>
      </w:r>
      <w:r w:rsidR="0012480A" w:rsidRPr="001B234D">
        <w:rPr>
          <w:i/>
          <w:i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(подпись)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5772BE" w:rsidRPr="001B234D" w:rsidRDefault="005772BE" w:rsidP="0012480A">
      <w:pPr>
        <w:widowControl/>
        <w:autoSpaceDE/>
        <w:autoSpaceDN/>
        <w:ind w:left="2832"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М.П.</w:t>
      </w:r>
    </w:p>
    <w:p w:rsidR="00166AD2" w:rsidRPr="001B234D" w:rsidRDefault="00166AD2" w:rsidP="0012480A">
      <w:pPr>
        <w:widowControl/>
        <w:autoSpaceDE/>
        <w:autoSpaceDN/>
        <w:ind w:left="2832" w:firstLine="708"/>
        <w:jc w:val="both"/>
        <w:rPr>
          <w:szCs w:val="24"/>
          <w:lang w:bidi="ar-S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19"/>
        <w:gridCol w:w="4820"/>
      </w:tblGrid>
      <w:tr w:rsidR="005772BE" w:rsidRPr="001B234D" w:rsidTr="0012480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80A" w:rsidRPr="001B234D" w:rsidRDefault="005772BE" w:rsidP="0012480A">
            <w:pPr>
              <w:widowControl/>
              <w:autoSpaceDE/>
              <w:autoSpaceDN/>
              <w:rPr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Срок действия разрешения продлен до</w:t>
            </w:r>
            <w:r w:rsidR="0012480A" w:rsidRPr="001B234D">
              <w:rPr>
                <w:color w:val="000000"/>
                <w:szCs w:val="24"/>
                <w:lang w:bidi="ar-SA"/>
              </w:rPr>
              <w:t xml:space="preserve"> </w:t>
            </w:r>
          </w:p>
          <w:p w:rsidR="005772BE" w:rsidRPr="001B234D" w:rsidRDefault="005772BE" w:rsidP="0012480A">
            <w:pPr>
              <w:widowControl/>
              <w:autoSpaceDE/>
              <w:autoSpaceDN/>
              <w:rPr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«____» __________ 20____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80A" w:rsidRPr="001B234D" w:rsidRDefault="005772BE" w:rsidP="0012480A">
            <w:pPr>
              <w:widowControl/>
              <w:autoSpaceDE/>
              <w:autoSpaceDN/>
              <w:rPr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Разрешение на осуществление земляных</w:t>
            </w:r>
            <w:r w:rsidR="0012480A" w:rsidRPr="001B234D">
              <w:rPr>
                <w:color w:val="000000"/>
                <w:szCs w:val="24"/>
                <w:lang w:bidi="ar-SA"/>
              </w:rPr>
              <w:t xml:space="preserve"> </w:t>
            </w:r>
            <w:r w:rsidRPr="001B234D">
              <w:rPr>
                <w:color w:val="000000"/>
                <w:szCs w:val="24"/>
                <w:lang w:bidi="ar-SA"/>
              </w:rPr>
              <w:t>работ закрыто</w:t>
            </w:r>
          </w:p>
          <w:p w:rsidR="005772BE" w:rsidRPr="001B234D" w:rsidRDefault="0012480A" w:rsidP="0012480A">
            <w:pPr>
              <w:widowControl/>
              <w:autoSpaceDE/>
              <w:autoSpaceDN/>
              <w:rPr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 xml:space="preserve"> «</w:t>
            </w:r>
            <w:r w:rsidR="005772BE" w:rsidRPr="001B234D">
              <w:rPr>
                <w:color w:val="000000"/>
                <w:szCs w:val="24"/>
                <w:lang w:bidi="ar-SA"/>
              </w:rPr>
              <w:t>____» ___________ 20___ г.</w:t>
            </w:r>
          </w:p>
        </w:tc>
      </w:tr>
      <w:tr w:rsidR="005772BE" w:rsidRPr="001B234D" w:rsidTr="0012480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80A" w:rsidRPr="001B234D" w:rsidRDefault="005772BE" w:rsidP="0012480A">
            <w:pPr>
              <w:widowControl/>
              <w:autoSpaceDE/>
              <w:autoSpaceDN/>
              <w:rPr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Руководитель:</w:t>
            </w:r>
          </w:p>
          <w:p w:rsidR="005772BE" w:rsidRPr="001B234D" w:rsidRDefault="005772BE" w:rsidP="0012480A">
            <w:pPr>
              <w:widowControl/>
              <w:autoSpaceDE/>
              <w:autoSpaceDN/>
              <w:rPr>
                <w:i/>
                <w:iCs/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 xml:space="preserve">_________________ </w:t>
            </w:r>
            <w:r w:rsidRPr="001B234D">
              <w:rPr>
                <w:i/>
                <w:iCs/>
                <w:color w:val="000000"/>
                <w:szCs w:val="24"/>
                <w:lang w:bidi="ar-SA"/>
              </w:rPr>
              <w:t>(И.О. Фамилия)</w:t>
            </w:r>
          </w:p>
          <w:p w:rsidR="0012480A" w:rsidRPr="001B234D" w:rsidRDefault="0012480A" w:rsidP="0012480A">
            <w:pPr>
              <w:widowControl/>
              <w:autoSpaceDE/>
              <w:autoSpaceDN/>
              <w:rPr>
                <w:szCs w:val="24"/>
                <w:lang w:bidi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80A" w:rsidRPr="001B234D" w:rsidRDefault="005772BE" w:rsidP="0012480A">
            <w:pPr>
              <w:widowControl/>
              <w:autoSpaceDE/>
              <w:autoSpaceDN/>
              <w:rPr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Руководитель:</w:t>
            </w:r>
          </w:p>
          <w:p w:rsidR="005772BE" w:rsidRPr="001B234D" w:rsidRDefault="005772BE" w:rsidP="0012480A">
            <w:pPr>
              <w:widowControl/>
              <w:autoSpaceDE/>
              <w:autoSpaceDN/>
              <w:rPr>
                <w:i/>
                <w:iCs/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 xml:space="preserve">_________________ </w:t>
            </w:r>
            <w:r w:rsidRPr="001B234D">
              <w:rPr>
                <w:i/>
                <w:iCs/>
                <w:color w:val="000000"/>
                <w:szCs w:val="24"/>
                <w:lang w:bidi="ar-SA"/>
              </w:rPr>
              <w:t>(И.О. Фамилия)</w:t>
            </w:r>
          </w:p>
          <w:p w:rsidR="0012480A" w:rsidRPr="001B234D" w:rsidRDefault="0012480A" w:rsidP="0012480A">
            <w:pPr>
              <w:widowControl/>
              <w:autoSpaceDE/>
              <w:autoSpaceDN/>
              <w:rPr>
                <w:szCs w:val="24"/>
                <w:lang w:bidi="ar-SA"/>
              </w:rPr>
            </w:pPr>
          </w:p>
        </w:tc>
      </w:tr>
    </w:tbl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Default="00A4454E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P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Pr="007905F8" w:rsidRDefault="001B234D" w:rsidP="001B234D">
      <w:pPr>
        <w:pStyle w:val="a3"/>
        <w:ind w:left="4843"/>
        <w:rPr>
          <w:sz w:val="24"/>
          <w:szCs w:val="24"/>
        </w:rPr>
      </w:pPr>
      <w:r w:rsidRPr="007905F8">
        <w:rPr>
          <w:sz w:val="24"/>
          <w:szCs w:val="24"/>
        </w:rPr>
        <w:lastRenderedPageBreak/>
        <w:t>Приложение № 2</w:t>
      </w:r>
    </w:p>
    <w:p w:rsidR="001B234D" w:rsidRPr="007905F8" w:rsidRDefault="001B234D" w:rsidP="001B234D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24525A" w:rsidRPr="001B234D" w:rsidRDefault="0024525A" w:rsidP="0024525A">
      <w:pPr>
        <w:tabs>
          <w:tab w:val="left" w:pos="142"/>
          <w:tab w:val="left" w:pos="284"/>
        </w:tabs>
        <w:jc w:val="center"/>
        <w:rPr>
          <w:bCs/>
          <w:sz w:val="24"/>
          <w:szCs w:val="24"/>
        </w:rPr>
      </w:pPr>
    </w:p>
    <w:p w:rsidR="0024525A" w:rsidRPr="001B234D" w:rsidRDefault="0024525A" w:rsidP="0024525A">
      <w:pPr>
        <w:tabs>
          <w:tab w:val="left" w:pos="142"/>
          <w:tab w:val="left" w:pos="284"/>
        </w:tabs>
        <w:jc w:val="center"/>
        <w:rPr>
          <w:rFonts w:eastAsia="Calibri"/>
          <w:bCs/>
          <w:sz w:val="24"/>
          <w:szCs w:val="24"/>
        </w:rPr>
      </w:pPr>
      <w:r w:rsidRPr="001B234D">
        <w:rPr>
          <w:rFonts w:eastAsia="Calibri"/>
          <w:bCs/>
          <w:sz w:val="24"/>
          <w:szCs w:val="24"/>
        </w:rPr>
        <w:t xml:space="preserve">Информация о месте нахождения и графике работы администрации </w:t>
      </w:r>
      <w:r w:rsidR="00114620">
        <w:rPr>
          <w:rFonts w:eastAsia="Calibri"/>
          <w:bCs/>
          <w:sz w:val="24"/>
          <w:szCs w:val="24"/>
        </w:rPr>
        <w:t xml:space="preserve">Трубчевского </w:t>
      </w:r>
      <w:r w:rsidRPr="001B234D">
        <w:rPr>
          <w:rFonts w:eastAsia="Calibri"/>
          <w:bCs/>
          <w:sz w:val="24"/>
          <w:szCs w:val="24"/>
        </w:rPr>
        <w:t xml:space="preserve">муниципального </w:t>
      </w:r>
      <w:r w:rsidR="00114620">
        <w:rPr>
          <w:rFonts w:eastAsia="Calibri"/>
          <w:bCs/>
          <w:sz w:val="24"/>
          <w:szCs w:val="24"/>
        </w:rPr>
        <w:t>района</w:t>
      </w:r>
    </w:p>
    <w:p w:rsidR="0024525A" w:rsidRPr="001B234D" w:rsidRDefault="0024525A" w:rsidP="0024525A">
      <w:pPr>
        <w:tabs>
          <w:tab w:val="left" w:pos="142"/>
          <w:tab w:val="left" w:pos="284"/>
        </w:tabs>
        <w:jc w:val="center"/>
        <w:rPr>
          <w:sz w:val="24"/>
          <w:szCs w:val="24"/>
        </w:rPr>
      </w:pPr>
    </w:p>
    <w:p w:rsidR="0024525A" w:rsidRPr="001B234D" w:rsidRDefault="0024525A" w:rsidP="0024525A">
      <w:pPr>
        <w:tabs>
          <w:tab w:val="left" w:pos="142"/>
          <w:tab w:val="left" w:pos="284"/>
        </w:tabs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Место нахождения: </w:t>
      </w:r>
      <w:r w:rsidRPr="001B234D">
        <w:rPr>
          <w:rFonts w:eastAsia="Calibri"/>
          <w:sz w:val="24"/>
          <w:szCs w:val="24"/>
        </w:rPr>
        <w:t>2</w:t>
      </w:r>
      <w:r w:rsidR="007905F8">
        <w:rPr>
          <w:rFonts w:eastAsia="Calibri"/>
          <w:sz w:val="24"/>
          <w:szCs w:val="24"/>
        </w:rPr>
        <w:t>42220</w:t>
      </w:r>
      <w:r w:rsidRPr="001B234D">
        <w:rPr>
          <w:rFonts w:eastAsia="Calibri"/>
          <w:sz w:val="24"/>
          <w:szCs w:val="24"/>
        </w:rPr>
        <w:t xml:space="preserve">, Брянская область, </w:t>
      </w:r>
      <w:r w:rsidR="007905F8">
        <w:rPr>
          <w:rFonts w:eastAsia="Calibri"/>
          <w:sz w:val="24"/>
          <w:szCs w:val="24"/>
        </w:rPr>
        <w:t>Трубчевский район</w:t>
      </w:r>
      <w:r w:rsidRPr="001B234D">
        <w:rPr>
          <w:rFonts w:eastAsia="Calibri"/>
          <w:sz w:val="24"/>
          <w:szCs w:val="24"/>
        </w:rPr>
        <w:t>,</w:t>
      </w:r>
      <w:r w:rsidR="007905F8">
        <w:rPr>
          <w:rFonts w:eastAsia="Calibri"/>
          <w:sz w:val="24"/>
          <w:szCs w:val="24"/>
        </w:rPr>
        <w:t xml:space="preserve"> г. Трубчевск, ул. Брянская, д. 59.</w:t>
      </w:r>
    </w:p>
    <w:p w:rsidR="00114620" w:rsidRPr="000F1DE6" w:rsidRDefault="00114620" w:rsidP="00114620">
      <w:pPr>
        <w:ind w:left="437" w:right="557"/>
        <w:jc w:val="both"/>
      </w:pPr>
      <w:r w:rsidRPr="000F1DE6">
        <w:t>Контактный телефон Администрации: тел./факс (48352) 2-22-81, телефон отдела архитектуры и ЖКХ администрации Трубчевского муниципального района: тел.(48352) 2-20-55.</w:t>
      </w:r>
    </w:p>
    <w:p w:rsidR="0024525A" w:rsidRPr="001B234D" w:rsidRDefault="0024525A" w:rsidP="00114620">
      <w:pPr>
        <w:tabs>
          <w:tab w:val="left" w:pos="142"/>
          <w:tab w:val="left" w:pos="284"/>
        </w:tabs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Адрес электронной почты </w:t>
      </w:r>
      <w:r w:rsidR="008667F0" w:rsidRPr="001B234D">
        <w:rPr>
          <w:sz w:val="24"/>
          <w:szCs w:val="24"/>
        </w:rPr>
        <w:t>А</w:t>
      </w:r>
      <w:r w:rsidRPr="001B234D">
        <w:rPr>
          <w:sz w:val="24"/>
          <w:szCs w:val="24"/>
        </w:rPr>
        <w:t>дминистрации</w:t>
      </w:r>
      <w:r w:rsidR="00114620">
        <w:rPr>
          <w:sz w:val="24"/>
          <w:szCs w:val="24"/>
        </w:rPr>
        <w:t xml:space="preserve"> Трубчевского муниципального района </w:t>
      </w:r>
      <w:r w:rsidR="00114620" w:rsidRPr="000F1DE6">
        <w:rPr>
          <w:lang w:val="en-US"/>
        </w:rPr>
        <w:t>admtrub</w:t>
      </w:r>
      <w:r w:rsidR="00114620" w:rsidRPr="000F1DE6">
        <w:t>@</w:t>
      </w:r>
      <w:r w:rsidR="00114620" w:rsidRPr="000F1DE6">
        <w:rPr>
          <w:lang w:val="en-US"/>
        </w:rPr>
        <w:t>yandex</w:t>
      </w:r>
      <w:r w:rsidR="00114620">
        <w:t>.ru.;</w:t>
      </w:r>
    </w:p>
    <w:p w:rsidR="00114620" w:rsidRPr="000F1DE6" w:rsidRDefault="00114620" w:rsidP="00114620">
      <w:pPr>
        <w:spacing w:after="4" w:line="286" w:lineRule="auto"/>
        <w:ind w:right="3047"/>
      </w:pPr>
      <w:r w:rsidRPr="000F1DE6">
        <w:t xml:space="preserve">График работы: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80"/>
        <w:gridCol w:w="6559"/>
      </w:tblGrid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понедельник: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вторник: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среда: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четверг: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пятница: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8.30 - 16.30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суббота, воскресенье: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8D00B0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выходной день;</w:t>
            </w:r>
          </w:p>
        </w:tc>
      </w:tr>
    </w:tbl>
    <w:p w:rsidR="0024525A" w:rsidRPr="001B234D" w:rsidRDefault="0024525A" w:rsidP="0024525A">
      <w:pPr>
        <w:tabs>
          <w:tab w:val="left" w:pos="142"/>
          <w:tab w:val="left" w:pos="284"/>
        </w:tabs>
        <w:jc w:val="both"/>
        <w:rPr>
          <w:sz w:val="24"/>
          <w:szCs w:val="24"/>
        </w:rPr>
      </w:pPr>
    </w:p>
    <w:p w:rsidR="00114620" w:rsidRPr="000F1DE6" w:rsidRDefault="00114620" w:rsidP="00114620">
      <w:pPr>
        <w:ind w:firstLine="427"/>
      </w:pPr>
      <w:r w:rsidRPr="000F1DE6">
        <w:t>График приема Заявителей по вопросу консультирования по порядку предоставления муниципальной услуги отдела архитектуры и ЖКХ:</w:t>
      </w:r>
    </w:p>
    <w:p w:rsidR="00114620" w:rsidRPr="000F1DE6" w:rsidRDefault="00114620" w:rsidP="00114620">
      <w:pPr>
        <w:ind w:firstLine="567"/>
        <w:jc w:val="both"/>
      </w:pPr>
      <w:r w:rsidRPr="000F1DE6">
        <w:t>понедельник - четверг: с 8.30 до 17.45 час.;</w:t>
      </w:r>
    </w:p>
    <w:p w:rsidR="00114620" w:rsidRPr="000F1DE6" w:rsidRDefault="00114620" w:rsidP="00114620">
      <w:pPr>
        <w:ind w:firstLine="567"/>
        <w:jc w:val="both"/>
      </w:pPr>
      <w:r w:rsidRPr="000F1DE6">
        <w:t>пятница: с 8.30 до 16.30 час.;</w:t>
      </w:r>
    </w:p>
    <w:p w:rsidR="00114620" w:rsidRPr="000F1DE6" w:rsidRDefault="00114620" w:rsidP="00114620">
      <w:pPr>
        <w:ind w:firstLine="567"/>
        <w:jc w:val="both"/>
      </w:pPr>
      <w:r w:rsidRPr="000F1DE6">
        <w:t>перерыв на обед: с 13.00 до 14.00 час.;</w:t>
      </w:r>
    </w:p>
    <w:p w:rsidR="00114620" w:rsidRPr="000F1DE6" w:rsidRDefault="00114620" w:rsidP="00114620">
      <w:pPr>
        <w:ind w:firstLine="567"/>
        <w:jc w:val="both"/>
      </w:pPr>
      <w:r w:rsidRPr="000F1DE6">
        <w:t>выходные дни: суббота, воскресенье.</w:t>
      </w:r>
    </w:p>
    <w:p w:rsidR="0024525A" w:rsidRPr="001B234D" w:rsidRDefault="0024525A" w:rsidP="0024525A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</w:p>
    <w:p w:rsidR="0024525A" w:rsidRPr="001B234D" w:rsidRDefault="0024525A" w:rsidP="0024525A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Default="00A4454E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Pr="001B234D" w:rsidRDefault="001B234D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114620" w:rsidRPr="001B234D" w:rsidRDefault="00114620" w:rsidP="00114620">
      <w:pPr>
        <w:pStyle w:val="a3"/>
        <w:ind w:left="4843"/>
        <w:rPr>
          <w:sz w:val="24"/>
          <w:szCs w:val="24"/>
        </w:rPr>
      </w:pPr>
    </w:p>
    <w:p w:rsidR="008667F0" w:rsidRPr="001B234D" w:rsidRDefault="008667F0" w:rsidP="008667F0">
      <w:pPr>
        <w:pStyle w:val="a3"/>
        <w:ind w:left="4843" w:right="181" w:hanging="23"/>
        <w:jc w:val="both"/>
        <w:rPr>
          <w:sz w:val="24"/>
          <w:szCs w:val="24"/>
        </w:rPr>
      </w:pP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 xml:space="preserve">         Главе ______ администрации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МО __________ сельское поселение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от ____________________________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______________________________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______________________________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______________________________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для граждан: Ф.И.О, место жительства,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реквизиты документа, удостоверяющего личность заявителя,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телефон, почтовый адрес;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для юридического лица: наименование,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местонахождение, ОРГН, ИНН,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почтовый адрес, телефон</w:t>
      </w:r>
    </w:p>
    <w:p w:rsidR="00F53D3A" w:rsidRPr="001B234D" w:rsidRDefault="00F53D3A" w:rsidP="00F53D3A">
      <w:pPr>
        <w:ind w:firstLine="4860"/>
        <w:jc w:val="right"/>
        <w:rPr>
          <w:rFonts w:eastAsia="Calibri"/>
          <w:sz w:val="24"/>
          <w:szCs w:val="24"/>
        </w:rPr>
      </w:pPr>
    </w:p>
    <w:p w:rsidR="00F53D3A" w:rsidRPr="001B234D" w:rsidRDefault="00F53D3A" w:rsidP="00F53D3A">
      <w:pPr>
        <w:adjustRightInd w:val="0"/>
        <w:jc w:val="center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ЗАЯВЛЕНИЕ</w:t>
      </w:r>
    </w:p>
    <w:p w:rsidR="00F53D3A" w:rsidRPr="001B234D" w:rsidRDefault="00F53D3A" w:rsidP="004665C3">
      <w:pPr>
        <w:adjustRightInd w:val="0"/>
        <w:jc w:val="center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на получение разрешения на право осуществления земляных работ</w:t>
      </w:r>
    </w:p>
    <w:p w:rsidR="004665C3" w:rsidRPr="001B234D" w:rsidRDefault="004665C3" w:rsidP="004665C3">
      <w:pPr>
        <w:adjustRightInd w:val="0"/>
        <w:jc w:val="center"/>
        <w:rPr>
          <w:rFonts w:eastAsia="Calibri"/>
          <w:spacing w:val="-6"/>
          <w:sz w:val="24"/>
          <w:szCs w:val="24"/>
        </w:rPr>
      </w:pPr>
    </w:p>
    <w:p w:rsidR="00F53D3A" w:rsidRPr="001B234D" w:rsidRDefault="00F53D3A" w:rsidP="006A2AED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Заказчик ___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_____________________________________________________________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Адрес _________________________________, телефон ________________________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 xml:space="preserve">Наименование коммуникации, протяженность (п. м) </w:t>
      </w:r>
      <w:r w:rsidR="004665C3" w:rsidRPr="001B234D">
        <w:rPr>
          <w:rFonts w:eastAsia="Calibri"/>
          <w:spacing w:val="-6"/>
          <w:sz w:val="24"/>
          <w:szCs w:val="24"/>
        </w:rPr>
        <w:t>______</w:t>
      </w:r>
      <w:r w:rsidRPr="001B234D">
        <w:rPr>
          <w:rFonts w:eastAsia="Calibri"/>
          <w:spacing w:val="-6"/>
          <w:sz w:val="24"/>
          <w:szCs w:val="24"/>
        </w:rPr>
        <w:t>____________________</w:t>
      </w:r>
      <w:r w:rsidR="004665C3" w:rsidRPr="001B234D">
        <w:rPr>
          <w:rFonts w:eastAsia="Calibri"/>
          <w:spacing w:val="-6"/>
          <w:sz w:val="24"/>
          <w:szCs w:val="24"/>
        </w:rPr>
        <w:t xml:space="preserve"> </w:t>
      </w:r>
    </w:p>
    <w:p w:rsidR="00F53D3A" w:rsidRPr="001B234D" w:rsidRDefault="00F53D3A" w:rsidP="006A2AED">
      <w:pPr>
        <w:adjustRightInd w:val="0"/>
        <w:rPr>
          <w:rFonts w:eastAsia="Calibri"/>
          <w:spacing w:val="-6"/>
          <w:sz w:val="24"/>
          <w:szCs w:val="24"/>
          <w:u w:val="single"/>
        </w:rPr>
      </w:pPr>
      <w:r w:rsidRPr="001B234D">
        <w:rPr>
          <w:rFonts w:eastAsia="Calibri"/>
          <w:spacing w:val="-6"/>
          <w:sz w:val="24"/>
          <w:szCs w:val="24"/>
        </w:rPr>
        <w:t>Адрес производства работ ___________________</w:t>
      </w:r>
      <w:r w:rsidR="006A2AED" w:rsidRPr="001B234D">
        <w:rPr>
          <w:rFonts w:eastAsia="Calibri"/>
          <w:spacing w:val="-6"/>
          <w:sz w:val="24"/>
          <w:szCs w:val="24"/>
        </w:rPr>
        <w:t>________</w:t>
      </w:r>
      <w:r w:rsidR="004665C3" w:rsidRPr="001B234D">
        <w:rPr>
          <w:rFonts w:eastAsia="Calibri"/>
          <w:spacing w:val="-6"/>
          <w:sz w:val="24"/>
          <w:szCs w:val="24"/>
        </w:rPr>
        <w:t>_____________________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_______________________________________________________________________</w:t>
      </w:r>
      <w:r w:rsidR="004665C3" w:rsidRPr="001B234D">
        <w:rPr>
          <w:rFonts w:eastAsia="Calibri"/>
          <w:spacing w:val="-6"/>
          <w:sz w:val="24"/>
          <w:szCs w:val="24"/>
        </w:rPr>
        <w:t xml:space="preserve"> </w:t>
      </w:r>
    </w:p>
    <w:p w:rsidR="00F53D3A" w:rsidRPr="001B234D" w:rsidRDefault="00F53D3A" w:rsidP="006A2AED">
      <w:pPr>
        <w:adjustRightInd w:val="0"/>
        <w:rPr>
          <w:rFonts w:eastAsia="Calibri"/>
          <w:spacing w:val="-6"/>
          <w:sz w:val="24"/>
          <w:szCs w:val="24"/>
          <w:u w:val="single"/>
        </w:rPr>
      </w:pPr>
      <w:r w:rsidRPr="001B234D">
        <w:rPr>
          <w:rFonts w:eastAsia="Calibri"/>
          <w:spacing w:val="-6"/>
          <w:sz w:val="24"/>
          <w:szCs w:val="24"/>
        </w:rPr>
        <w:t>Граница работ от __________________________</w:t>
      </w:r>
      <w:r w:rsidR="006A2AED" w:rsidRPr="001B234D">
        <w:rPr>
          <w:rFonts w:eastAsia="Calibri"/>
          <w:spacing w:val="-6"/>
          <w:sz w:val="24"/>
          <w:szCs w:val="24"/>
        </w:rPr>
        <w:t xml:space="preserve"> </w:t>
      </w:r>
      <w:r w:rsidRPr="001B234D">
        <w:rPr>
          <w:rFonts w:eastAsia="Calibri"/>
          <w:spacing w:val="-6"/>
          <w:sz w:val="24"/>
          <w:szCs w:val="24"/>
        </w:rPr>
        <w:t xml:space="preserve">до </w:t>
      </w:r>
      <w:r w:rsidR="006A2AED" w:rsidRPr="001B234D">
        <w:rPr>
          <w:rFonts w:eastAsia="Calibri"/>
          <w:spacing w:val="-6"/>
          <w:sz w:val="24"/>
          <w:szCs w:val="24"/>
        </w:rPr>
        <w:t>_____</w:t>
      </w:r>
      <w:r w:rsidRPr="001B234D">
        <w:rPr>
          <w:rFonts w:eastAsia="Calibri"/>
          <w:spacing w:val="-6"/>
          <w:sz w:val="24"/>
          <w:szCs w:val="24"/>
        </w:rPr>
        <w:t>__________</w:t>
      </w:r>
      <w:r w:rsidR="006A2AED" w:rsidRPr="001B234D">
        <w:rPr>
          <w:rFonts w:eastAsia="Calibri"/>
          <w:spacing w:val="-6"/>
          <w:sz w:val="24"/>
          <w:szCs w:val="24"/>
        </w:rPr>
        <w:t>____</w:t>
      </w:r>
      <w:r w:rsidRPr="001B234D">
        <w:rPr>
          <w:rFonts w:eastAsia="Calibri"/>
          <w:spacing w:val="-6"/>
          <w:sz w:val="24"/>
          <w:szCs w:val="24"/>
        </w:rPr>
        <w:t>_________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Площадь нарушаемого покрытия: проезжая часть ____________________________ кв. м, тротуар</w:t>
      </w:r>
      <w:r w:rsidR="006A2AED" w:rsidRPr="001B234D">
        <w:rPr>
          <w:rFonts w:eastAsia="Calibri"/>
          <w:spacing w:val="-6"/>
          <w:sz w:val="24"/>
          <w:szCs w:val="24"/>
        </w:rPr>
        <w:t xml:space="preserve"> 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_________________________</w:t>
      </w:r>
      <w:r w:rsidRPr="001B234D">
        <w:rPr>
          <w:rFonts w:eastAsia="Calibri"/>
          <w:spacing w:val="-6"/>
          <w:sz w:val="24"/>
          <w:szCs w:val="24"/>
        </w:rPr>
        <w:t>кв. м, зеленая зона __________________________________кв. м.</w:t>
      </w:r>
    </w:p>
    <w:p w:rsidR="00F53D3A" w:rsidRPr="001B234D" w:rsidRDefault="00F53D3A" w:rsidP="004665C3">
      <w:pPr>
        <w:adjustRightInd w:val="0"/>
        <w:rPr>
          <w:rFonts w:eastAsia="Calibri"/>
          <w:spacing w:val="-6"/>
          <w:sz w:val="24"/>
          <w:szCs w:val="24"/>
          <w:u w:val="single"/>
        </w:rPr>
      </w:pPr>
      <w:r w:rsidRPr="001B234D">
        <w:rPr>
          <w:rFonts w:eastAsia="Calibri"/>
          <w:spacing w:val="-6"/>
          <w:sz w:val="24"/>
          <w:szCs w:val="24"/>
        </w:rPr>
        <w:t xml:space="preserve">Проект разработан 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___________________________________</w:t>
      </w:r>
      <w:r w:rsidR="004665C3" w:rsidRPr="001B234D">
        <w:rPr>
          <w:rFonts w:eastAsia="Calibri"/>
          <w:spacing w:val="-6"/>
          <w:sz w:val="24"/>
          <w:szCs w:val="24"/>
          <w:u w:val="single"/>
        </w:rPr>
        <w:t>____</w:t>
      </w:r>
      <w:r w:rsidRPr="001B234D">
        <w:rPr>
          <w:rFonts w:eastAsia="Calibri"/>
          <w:spacing w:val="-6"/>
          <w:sz w:val="24"/>
          <w:szCs w:val="24"/>
          <w:u w:val="single"/>
        </w:rPr>
        <w:t>___________</w:t>
      </w:r>
      <w:r w:rsidR="004665C3" w:rsidRPr="001B234D">
        <w:rPr>
          <w:rFonts w:eastAsia="Calibri"/>
          <w:spacing w:val="-6"/>
          <w:sz w:val="24"/>
          <w:szCs w:val="24"/>
          <w:u w:val="single"/>
        </w:rPr>
        <w:t xml:space="preserve">______ </w:t>
      </w:r>
    </w:p>
    <w:p w:rsidR="004665C3" w:rsidRPr="001B234D" w:rsidRDefault="004665C3" w:rsidP="004665C3">
      <w:pPr>
        <w:adjustRightInd w:val="0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________________________________________________________________________</w:t>
      </w:r>
    </w:p>
    <w:p w:rsidR="00F53D3A" w:rsidRPr="001B234D" w:rsidRDefault="00F53D3A" w:rsidP="00F53D3A">
      <w:pPr>
        <w:adjustRightInd w:val="0"/>
        <w:jc w:val="center"/>
        <w:rPr>
          <w:rFonts w:eastAsia="Calibri"/>
          <w:i/>
          <w:iCs/>
          <w:spacing w:val="-6"/>
          <w:sz w:val="24"/>
          <w:szCs w:val="24"/>
        </w:rPr>
      </w:pPr>
      <w:r w:rsidRPr="001B234D">
        <w:rPr>
          <w:rFonts w:eastAsia="Calibri"/>
          <w:i/>
          <w:iCs/>
          <w:spacing w:val="-6"/>
          <w:sz w:val="24"/>
          <w:szCs w:val="24"/>
        </w:rPr>
        <w:t>(название организации)</w:t>
      </w:r>
    </w:p>
    <w:p w:rsidR="00F53D3A" w:rsidRPr="001B234D" w:rsidRDefault="00F53D3A" w:rsidP="004665C3">
      <w:pPr>
        <w:adjustRightInd w:val="0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Восстановление твердого покрытия возложено на _____________________________</w:t>
      </w:r>
      <w:r w:rsidR="004665C3" w:rsidRPr="001B234D">
        <w:rPr>
          <w:rFonts w:eastAsia="Calibri"/>
          <w:spacing w:val="-6"/>
          <w:sz w:val="24"/>
          <w:szCs w:val="24"/>
        </w:rPr>
        <w:t xml:space="preserve"> 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</w:t>
      </w:r>
      <w:r w:rsidR="004665C3" w:rsidRPr="001B234D">
        <w:rPr>
          <w:rFonts w:eastAsia="Calibri"/>
          <w:spacing w:val="-6"/>
          <w:sz w:val="24"/>
          <w:szCs w:val="24"/>
        </w:rPr>
        <w:t>__</w:t>
      </w:r>
      <w:r w:rsidRPr="001B234D">
        <w:rPr>
          <w:rFonts w:eastAsia="Calibri"/>
          <w:spacing w:val="-6"/>
          <w:sz w:val="24"/>
          <w:szCs w:val="24"/>
        </w:rPr>
        <w:t>___________________</w:t>
      </w:r>
      <w:r w:rsidR="004665C3" w:rsidRPr="001B234D">
        <w:rPr>
          <w:rFonts w:eastAsia="Calibri"/>
          <w:spacing w:val="-6"/>
          <w:sz w:val="24"/>
          <w:szCs w:val="24"/>
        </w:rPr>
        <w:t>_</w:t>
      </w:r>
      <w:r w:rsidRPr="001B234D">
        <w:rPr>
          <w:rFonts w:eastAsia="Calibri"/>
          <w:spacing w:val="-6"/>
          <w:sz w:val="24"/>
          <w:szCs w:val="24"/>
        </w:rPr>
        <w:t>______.</w:t>
      </w:r>
    </w:p>
    <w:p w:rsidR="00F53D3A" w:rsidRPr="001B234D" w:rsidRDefault="00F53D3A" w:rsidP="00F53D3A">
      <w:pPr>
        <w:adjustRightInd w:val="0"/>
        <w:jc w:val="center"/>
        <w:rPr>
          <w:rFonts w:eastAsia="Calibri"/>
          <w:i/>
          <w:iCs/>
          <w:spacing w:val="-6"/>
          <w:sz w:val="24"/>
          <w:szCs w:val="24"/>
        </w:rPr>
      </w:pPr>
      <w:r w:rsidRPr="001B234D">
        <w:rPr>
          <w:rFonts w:eastAsia="Calibri"/>
          <w:i/>
          <w:iCs/>
          <w:spacing w:val="-6"/>
          <w:sz w:val="24"/>
          <w:szCs w:val="24"/>
        </w:rPr>
        <w:t>(наименование организации)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Сроки работ, включая восстановление благоустройства и твердого покрытия:</w:t>
      </w:r>
    </w:p>
    <w:p w:rsidR="004665C3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 xml:space="preserve">начало «____» __________ 20____г., 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окончание «___»________20____г.</w:t>
      </w:r>
    </w:p>
    <w:p w:rsidR="004665C3" w:rsidRPr="001B234D" w:rsidRDefault="004665C3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</w:p>
    <w:p w:rsidR="00F53D3A" w:rsidRPr="001B234D" w:rsidRDefault="00F53D3A" w:rsidP="004665C3">
      <w:pPr>
        <w:adjustRightInd w:val="0"/>
        <w:rPr>
          <w:rFonts w:eastAsia="Calibri"/>
          <w:spacing w:val="-6"/>
          <w:sz w:val="24"/>
          <w:szCs w:val="24"/>
          <w:u w:val="single"/>
        </w:rPr>
      </w:pPr>
      <w:r w:rsidRPr="001B234D">
        <w:rPr>
          <w:rFonts w:eastAsia="Calibri"/>
          <w:spacing w:val="-6"/>
          <w:sz w:val="24"/>
          <w:szCs w:val="24"/>
        </w:rPr>
        <w:t>Строительная организация (подрядчик)</w:t>
      </w:r>
      <w:r w:rsidR="004665C3" w:rsidRPr="001B234D">
        <w:rPr>
          <w:rFonts w:eastAsia="Calibri"/>
          <w:spacing w:val="-6"/>
          <w:sz w:val="24"/>
          <w:szCs w:val="24"/>
        </w:rPr>
        <w:t xml:space="preserve"> _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</w:t>
      </w:r>
      <w:r w:rsidR="004665C3" w:rsidRPr="001B234D">
        <w:rPr>
          <w:rFonts w:eastAsia="Calibri"/>
          <w:spacing w:val="-6"/>
          <w:sz w:val="24"/>
          <w:szCs w:val="24"/>
          <w:u w:val="single"/>
        </w:rPr>
        <w:t>___________________</w:t>
      </w:r>
      <w:r w:rsidRPr="001B234D">
        <w:rPr>
          <w:rFonts w:eastAsia="Calibri"/>
          <w:spacing w:val="-6"/>
          <w:sz w:val="24"/>
          <w:szCs w:val="24"/>
          <w:u w:val="single"/>
        </w:rPr>
        <w:t>_</w:t>
      </w:r>
      <w:r w:rsidR="004665C3" w:rsidRPr="001B234D">
        <w:rPr>
          <w:rFonts w:eastAsia="Calibri"/>
          <w:spacing w:val="-6"/>
          <w:sz w:val="24"/>
          <w:szCs w:val="24"/>
          <w:u w:val="single"/>
        </w:rPr>
        <w:t xml:space="preserve">_ </w:t>
      </w:r>
    </w:p>
    <w:p w:rsidR="004665C3" w:rsidRPr="001B234D" w:rsidRDefault="004665C3" w:rsidP="004665C3">
      <w:pPr>
        <w:adjustRightInd w:val="0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________________________________________________________________________</w:t>
      </w:r>
    </w:p>
    <w:p w:rsidR="00F53D3A" w:rsidRPr="001B234D" w:rsidRDefault="00F53D3A" w:rsidP="00F53D3A">
      <w:pPr>
        <w:adjustRightInd w:val="0"/>
        <w:jc w:val="center"/>
        <w:rPr>
          <w:rFonts w:eastAsia="Calibri"/>
          <w:i/>
          <w:iCs/>
          <w:spacing w:val="-6"/>
          <w:sz w:val="24"/>
          <w:szCs w:val="24"/>
        </w:rPr>
      </w:pPr>
      <w:r w:rsidRPr="001B234D">
        <w:rPr>
          <w:rFonts w:eastAsia="Calibri"/>
          <w:i/>
          <w:iCs/>
          <w:spacing w:val="-6"/>
          <w:sz w:val="24"/>
          <w:szCs w:val="24"/>
        </w:rPr>
        <w:t>(наименование организации, адрес, телефон)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_________________________________________________________________________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_________________________________________________________________________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Сведения об ответственном производителе работ:</w:t>
      </w:r>
    </w:p>
    <w:p w:rsidR="00F53D3A" w:rsidRPr="001B234D" w:rsidRDefault="00F53D3A" w:rsidP="004665C3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Фамилия, имя, отчество ________________________________________________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Должность </w:t>
      </w:r>
      <w:r w:rsidR="00DD3F84" w:rsidRPr="001B234D">
        <w:rPr>
          <w:sz w:val="24"/>
          <w:szCs w:val="24"/>
        </w:rPr>
        <w:t>___________</w:t>
      </w:r>
      <w:r w:rsidRPr="001B234D">
        <w:rPr>
          <w:sz w:val="24"/>
          <w:szCs w:val="24"/>
        </w:rPr>
        <w:t>________________________________________________</w:t>
      </w:r>
    </w:p>
    <w:p w:rsidR="00F53D3A" w:rsidRPr="001B234D" w:rsidRDefault="00F53D3A" w:rsidP="00DD3F84">
      <w:pPr>
        <w:adjustRightInd w:val="0"/>
        <w:rPr>
          <w:sz w:val="24"/>
          <w:szCs w:val="24"/>
          <w:u w:val="single"/>
        </w:rPr>
      </w:pPr>
      <w:r w:rsidRPr="001B234D">
        <w:rPr>
          <w:sz w:val="24"/>
          <w:szCs w:val="24"/>
        </w:rPr>
        <w:t xml:space="preserve">Паспортные данные </w:t>
      </w:r>
      <w:r w:rsidRPr="001B234D">
        <w:rPr>
          <w:sz w:val="24"/>
          <w:szCs w:val="24"/>
          <w:u w:val="single"/>
        </w:rPr>
        <w:t>___________________________________________</w:t>
      </w:r>
      <w:r w:rsidR="00DD3F84" w:rsidRPr="001B234D">
        <w:rPr>
          <w:sz w:val="24"/>
          <w:szCs w:val="24"/>
          <w:u w:val="single"/>
        </w:rPr>
        <w:t>_______</w:t>
      </w:r>
      <w:r w:rsidRPr="001B234D">
        <w:rPr>
          <w:sz w:val="24"/>
          <w:szCs w:val="24"/>
          <w:u w:val="single"/>
        </w:rPr>
        <w:t>_</w:t>
      </w:r>
    </w:p>
    <w:p w:rsidR="00DD3F84" w:rsidRPr="001B234D" w:rsidRDefault="00DD3F84" w:rsidP="00DD3F84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_____________________________________________________________________</w:t>
      </w:r>
    </w:p>
    <w:p w:rsidR="00F53D3A" w:rsidRPr="001B234D" w:rsidRDefault="00F53D3A" w:rsidP="00F53D3A">
      <w:pPr>
        <w:adjustRightInd w:val="0"/>
        <w:jc w:val="center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lastRenderedPageBreak/>
        <w:t>(серия, № паспорта, когда и кем выдан, дата и место рождения,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____________________________________________________________________.</w:t>
      </w:r>
    </w:p>
    <w:p w:rsidR="00F53D3A" w:rsidRPr="001B234D" w:rsidRDefault="00F53D3A" w:rsidP="00F53D3A">
      <w:pPr>
        <w:adjustRightInd w:val="0"/>
        <w:jc w:val="center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адрес регистрации)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В случае просадок асфальтобетонного покрытия и грунта на месте проведения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земляных работ в течении трех лет гарантируем их восстановление.</w:t>
      </w:r>
    </w:p>
    <w:p w:rsidR="00DD3F84" w:rsidRPr="001B234D" w:rsidRDefault="00DD3F84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К заявлению прилагаются: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Копии материалов проектной документации (включая топографическую съемку места работ в масштабе 1:500).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 Схема организации дорожного движения транспорта и пешеходов на период производства работ (проект безопасности дорожного движения) в случае нарушения их маршрутов движения, согласованная в установленном порядке с Государственной инспекцией дорожного движения;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3 Копии 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срока, включающая гарантийные обязательства по их восстановлению.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Ответственный производитель работ ____________ ________________</w:t>
      </w:r>
    </w:p>
    <w:p w:rsidR="00F53D3A" w:rsidRPr="001B234D" w:rsidRDefault="00DD3F84" w:rsidP="00F53D3A">
      <w:pPr>
        <w:adjustRightInd w:val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 xml:space="preserve">                                      </w:t>
      </w:r>
      <w:r w:rsidR="00F53D3A" w:rsidRPr="001B234D">
        <w:rPr>
          <w:sz w:val="24"/>
          <w:szCs w:val="24"/>
        </w:rPr>
        <w:t>(подпись)</w:t>
      </w:r>
      <w:r w:rsidRPr="001B234D">
        <w:rPr>
          <w:sz w:val="24"/>
          <w:szCs w:val="24"/>
        </w:rPr>
        <w:t xml:space="preserve">      </w:t>
      </w:r>
      <w:r w:rsidR="00F53D3A" w:rsidRPr="001B234D">
        <w:rPr>
          <w:sz w:val="24"/>
          <w:szCs w:val="24"/>
        </w:rPr>
        <w:t xml:space="preserve"> (Ф.И.О.)</w:t>
      </w:r>
    </w:p>
    <w:p w:rsidR="00F53D3A" w:rsidRPr="001B234D" w:rsidRDefault="00F53D3A" w:rsidP="00F53D3A">
      <w:pPr>
        <w:adjustRightInd w:val="0"/>
        <w:jc w:val="center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Руководитель организации ______________ ______________________</w:t>
      </w:r>
    </w:p>
    <w:p w:rsidR="00F53D3A" w:rsidRPr="001B234D" w:rsidRDefault="00DD3F84" w:rsidP="00F53D3A">
      <w:pPr>
        <w:adjustRightInd w:val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 xml:space="preserve">         </w:t>
      </w:r>
      <w:r w:rsidR="00F53D3A" w:rsidRPr="001B234D">
        <w:rPr>
          <w:sz w:val="24"/>
          <w:szCs w:val="24"/>
        </w:rPr>
        <w:t xml:space="preserve">(подпись) </w:t>
      </w:r>
      <w:r w:rsidRPr="001B234D">
        <w:rPr>
          <w:sz w:val="24"/>
          <w:szCs w:val="24"/>
        </w:rPr>
        <w:t xml:space="preserve">          </w:t>
      </w:r>
      <w:r w:rsidR="00F53D3A" w:rsidRPr="001B234D">
        <w:rPr>
          <w:sz w:val="24"/>
          <w:szCs w:val="24"/>
        </w:rPr>
        <w:t>(Ф.И.О.)</w:t>
      </w:r>
    </w:p>
    <w:p w:rsidR="00F53D3A" w:rsidRPr="001B234D" w:rsidRDefault="00F53D3A" w:rsidP="00DD3F84">
      <w:pPr>
        <w:adjustRightInd w:val="0"/>
        <w:ind w:left="3540" w:firstLine="708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М.П.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Default="00F53D3A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Pr="001B234D" w:rsidRDefault="00114620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6C3EAF" w:rsidRPr="001B234D" w:rsidRDefault="006C3EAF" w:rsidP="006C3EAF">
      <w:pPr>
        <w:pStyle w:val="a3"/>
        <w:ind w:left="4843" w:right="181" w:hanging="23"/>
        <w:jc w:val="both"/>
        <w:rPr>
          <w:sz w:val="24"/>
          <w:szCs w:val="24"/>
        </w:rPr>
      </w:pPr>
    </w:p>
    <w:p w:rsidR="00A4454E" w:rsidRPr="001B234D" w:rsidRDefault="00A4454E" w:rsidP="00A4454E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color w:val="000000"/>
          <w:sz w:val="24"/>
          <w:szCs w:val="24"/>
        </w:rPr>
      </w:pP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  <w:r w:rsidRPr="001B234D">
        <w:rPr>
          <w:b/>
          <w:sz w:val="24"/>
          <w:szCs w:val="24"/>
        </w:rPr>
        <w:t>АКТ</w:t>
      </w: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  <w:r w:rsidRPr="001B234D">
        <w:rPr>
          <w:b/>
          <w:sz w:val="24"/>
          <w:szCs w:val="24"/>
        </w:rPr>
        <w:t>приемки восстановленной территории</w:t>
      </w: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  <w:r w:rsidRPr="001B234D">
        <w:rPr>
          <w:b/>
          <w:sz w:val="24"/>
          <w:szCs w:val="24"/>
        </w:rPr>
        <w:t>после проведения земляных работ</w:t>
      </w: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  <w:r w:rsidRPr="001B234D">
        <w:rPr>
          <w:b/>
          <w:sz w:val="24"/>
          <w:szCs w:val="24"/>
        </w:rPr>
        <w:t>от__________ 20__ г.</w:t>
      </w: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Представители: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1 Юридическое (физическое) лицо ______________________________________________________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(Ф.И.О., должность)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2 Представитель подрядной организации ________________________________________________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(Ф.И.О., должность)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3 Представитель соответствующей комиссии _____________________________________________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(Ф.И.О., должность)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 xml:space="preserve">составили настоящий акт о том, что в соответствии с разрешением № ________ от _____________, выданным ___________________________________________ 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 xml:space="preserve">(наименование организации) 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 xml:space="preserve">на производство работ _________________________________________________ 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 xml:space="preserve">_____________________________________________________________________ 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(характер и объем работ в соответствии с записью в разрешении)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по адресу: ________________________________________________________________,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работы выполнены в полном объеме, территория благоустроена: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- Асфальто-бетонное покрытие ___________________________ кв. м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(восстановлено или не нарушалось, указать)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Отмостка (бортовой камень) ___________________________ кв. м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Восстановление благоустройства _____________________________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Восстановление озеленения __________________________________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Восстановление малых архитектурных форм ____________________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Восстановление технических сооружений ______________________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Прочие нарушения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Приложение:</w:t>
      </w:r>
    </w:p>
    <w:p w:rsidR="006C3EAF" w:rsidRPr="001B234D" w:rsidRDefault="006C3EAF" w:rsidP="003E511F">
      <w:pPr>
        <w:adjustRightInd w:val="0"/>
        <w:ind w:firstLine="708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Исполнительная съемка, согласованная с заказчиком, эксплуатационной службой и принятая администрацией МО (отделом, сектором по архитектуре и градостроительству).</w:t>
      </w:r>
    </w:p>
    <w:p w:rsidR="006C3EAF" w:rsidRPr="001B234D" w:rsidRDefault="006C3EAF" w:rsidP="003E511F">
      <w:pPr>
        <w:adjustRightInd w:val="0"/>
        <w:ind w:firstLine="708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2. Справка, подписанная заказчиком, генподрядчиком, балансодержателем, эксплуатационной организацией, управляющей жилищным фондом компанией или иными представителями собственника, а также администрации МО, о выполнении работ по благоустройству, асфальтированию и озеленению территории сдаваемого в эксплуатацию объекта.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Подписи присутствующих: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________________________________________________________________________________ 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________________________________________________________________________________ </w:t>
      </w:r>
    </w:p>
    <w:p w:rsidR="003E511F" w:rsidRPr="001B234D" w:rsidRDefault="006C3EAF" w:rsidP="003E511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________________________________________________________________________________ </w:t>
      </w:r>
    </w:p>
    <w:p w:rsidR="00114620" w:rsidRDefault="00114620" w:rsidP="00114620">
      <w:pPr>
        <w:pStyle w:val="a3"/>
        <w:ind w:left="4843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№5</w:t>
      </w: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3E511F" w:rsidRPr="001B234D" w:rsidRDefault="003E511F" w:rsidP="003E511F">
      <w:pPr>
        <w:pStyle w:val="a3"/>
        <w:ind w:left="4843" w:right="181" w:hanging="23"/>
        <w:jc w:val="both"/>
        <w:rPr>
          <w:sz w:val="24"/>
          <w:szCs w:val="24"/>
        </w:rPr>
      </w:pPr>
    </w:p>
    <w:p w:rsidR="003E511F" w:rsidRPr="001B234D" w:rsidRDefault="003E511F" w:rsidP="003E511F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color w:val="000000"/>
          <w:sz w:val="24"/>
          <w:szCs w:val="24"/>
        </w:rPr>
      </w:pPr>
    </w:p>
    <w:p w:rsidR="003E511F" w:rsidRPr="001B234D" w:rsidRDefault="003E511F" w:rsidP="003E511F">
      <w:pPr>
        <w:ind w:firstLine="698"/>
        <w:jc w:val="right"/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 (Ф.И.О., адрес заявителя (представителя) заявителя)</w:t>
      </w:r>
    </w:p>
    <w:p w:rsidR="003E511F" w:rsidRPr="001B234D" w:rsidRDefault="003E511F" w:rsidP="003E511F">
      <w:pPr>
        <w:ind w:firstLine="698"/>
        <w:jc w:val="right"/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 (регистрационный номер заявления)</w:t>
      </w:r>
    </w:p>
    <w:p w:rsidR="003E511F" w:rsidRDefault="003E511F" w:rsidP="003E511F">
      <w:pPr>
        <w:rPr>
          <w:sz w:val="24"/>
          <w:szCs w:val="24"/>
        </w:rPr>
      </w:pPr>
    </w:p>
    <w:p w:rsidR="00114620" w:rsidRPr="001B234D" w:rsidRDefault="00114620" w:rsidP="003E511F">
      <w:pPr>
        <w:rPr>
          <w:sz w:val="24"/>
          <w:szCs w:val="24"/>
        </w:rPr>
      </w:pPr>
    </w:p>
    <w:p w:rsidR="003E511F" w:rsidRPr="001B234D" w:rsidRDefault="003E511F" w:rsidP="003E511F">
      <w:pPr>
        <w:pStyle w:val="1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Решение об отказе</w:t>
      </w:r>
    </w:p>
    <w:p w:rsidR="003E511F" w:rsidRPr="001B234D" w:rsidRDefault="003E511F" w:rsidP="003E511F">
      <w:pPr>
        <w:pStyle w:val="1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в предоставлении разрешения на осуществление</w:t>
      </w:r>
    </w:p>
    <w:p w:rsidR="003E511F" w:rsidRPr="001B234D" w:rsidRDefault="003E511F" w:rsidP="003E511F">
      <w:pPr>
        <w:pStyle w:val="1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земляных работ</w:t>
      </w:r>
      <w:r w:rsidR="00835771" w:rsidRPr="001B234D">
        <w:rPr>
          <w:sz w:val="24"/>
          <w:szCs w:val="24"/>
        </w:rPr>
        <w:t xml:space="preserve"> на территории ________ сельского (городского) поселения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от __________ N ___________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____________________________________________________________________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(наименование органа местного самоуправления)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сообщает, что _______________________________________________________ _______________________________________________________________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 xml:space="preserve"> (Ф.И.О. заявителя в дательном падеже, наименование, номер и дата выдачи документа подтверждающего личность, почтовый адрес - для физического лица)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____________________________________________________________________ ____________________________________________________________________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(полное наименование, ИНН, КПП, почтовый адрес - для юридического лица)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 xml:space="preserve">на основании пункта 12 Административного регламента предоставления муниципальной услуги «Предоставление разрешения на осуществление земляных работ на территории ________ сельского (городского) поселения» утвержденного постановлением администрации ________поселения _________  района от _________ г. №  </w:t>
      </w:r>
      <w:r w:rsidR="00835771" w:rsidRPr="001B234D">
        <w:rPr>
          <w:sz w:val="24"/>
          <w:szCs w:val="24"/>
        </w:rPr>
        <w:t>______</w:t>
      </w:r>
      <w:r w:rsidRPr="001B234D">
        <w:rPr>
          <w:sz w:val="24"/>
          <w:szCs w:val="24"/>
        </w:rPr>
        <w:t xml:space="preserve">, отказано в предоставлении разрешения на осуществление земляных работ: ______________________________________________________________________ ______________________________________________________________________ ______________________________________________________________________ 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(адрес (описание местоположения) участка, на котором намечено проведение работ)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в связи с ____________________________________________________________ _______________________________________________________________</w:t>
      </w:r>
    </w:p>
    <w:p w:rsidR="003E511F" w:rsidRPr="001B234D" w:rsidRDefault="003E511F" w:rsidP="003E511F">
      <w:pPr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(основание отказа)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 xml:space="preserve">Глава администрации ________ 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 xml:space="preserve">поселения 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______________ __________________________________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(подпись) (ФИО)</w:t>
      </w:r>
    </w:p>
    <w:p w:rsidR="003E511F" w:rsidRDefault="003E511F" w:rsidP="00114620">
      <w:pPr>
        <w:rPr>
          <w:sz w:val="24"/>
          <w:szCs w:val="24"/>
        </w:rPr>
      </w:pPr>
      <w:r w:rsidRPr="001B234D">
        <w:rPr>
          <w:sz w:val="24"/>
          <w:szCs w:val="24"/>
        </w:rPr>
        <w:t>М.П.</w:t>
      </w:r>
    </w:p>
    <w:p w:rsidR="00114620" w:rsidRDefault="00114620" w:rsidP="00114620">
      <w:pPr>
        <w:rPr>
          <w:sz w:val="24"/>
          <w:szCs w:val="24"/>
        </w:rPr>
      </w:pPr>
    </w:p>
    <w:p w:rsidR="00114620" w:rsidRDefault="00114620" w:rsidP="00114620">
      <w:pPr>
        <w:rPr>
          <w:sz w:val="24"/>
          <w:szCs w:val="24"/>
        </w:rPr>
      </w:pPr>
    </w:p>
    <w:p w:rsidR="00114620" w:rsidRDefault="00114620" w:rsidP="00114620">
      <w:pPr>
        <w:rPr>
          <w:sz w:val="24"/>
          <w:szCs w:val="24"/>
        </w:rPr>
      </w:pPr>
    </w:p>
    <w:p w:rsidR="00114620" w:rsidRDefault="00114620" w:rsidP="00114620">
      <w:pPr>
        <w:rPr>
          <w:sz w:val="24"/>
          <w:szCs w:val="24"/>
        </w:rPr>
      </w:pPr>
    </w:p>
    <w:p w:rsidR="00114620" w:rsidRPr="001B234D" w:rsidRDefault="00114620" w:rsidP="00114620">
      <w:pPr>
        <w:rPr>
          <w:sz w:val="24"/>
          <w:szCs w:val="24"/>
        </w:rPr>
      </w:pPr>
    </w:p>
    <w:p w:rsidR="003E511F" w:rsidRPr="001B234D" w:rsidRDefault="003E511F" w:rsidP="00A4454E">
      <w:pPr>
        <w:pStyle w:val="a3"/>
        <w:ind w:left="4843" w:hanging="23"/>
        <w:jc w:val="both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bookmarkStart w:id="36" w:name="bookmark63"/>
      <w:r>
        <w:rPr>
          <w:sz w:val="24"/>
          <w:szCs w:val="24"/>
        </w:rPr>
        <w:lastRenderedPageBreak/>
        <w:t>Приложение № 6</w:t>
      </w:r>
    </w:p>
    <w:p w:rsidR="00114620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114620" w:rsidRDefault="00114620" w:rsidP="00114620">
      <w:pPr>
        <w:pStyle w:val="a3"/>
        <w:ind w:left="4843" w:right="181"/>
        <w:rPr>
          <w:sz w:val="24"/>
          <w:szCs w:val="24"/>
        </w:rPr>
      </w:pPr>
    </w:p>
    <w:p w:rsidR="00114620" w:rsidRDefault="00114620" w:rsidP="00114620">
      <w:pPr>
        <w:pStyle w:val="a3"/>
        <w:ind w:left="4843" w:right="181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</w:p>
    <w:p w:rsidR="00A4454E" w:rsidRPr="001B234D" w:rsidRDefault="00A4454E" w:rsidP="00A4454E">
      <w:pPr>
        <w:pStyle w:val="31"/>
        <w:keepNext/>
        <w:keepLines/>
        <w:shd w:val="clear" w:color="auto" w:fill="auto"/>
        <w:spacing w:after="0" w:line="240" w:lineRule="auto"/>
        <w:ind w:right="119" w:firstLine="567"/>
        <w:jc w:val="center"/>
        <w:rPr>
          <w:rStyle w:val="32"/>
          <w:rFonts w:ascii="Times New Roman" w:hAnsi="Times New Roman" w:cs="Times New Roman"/>
          <w:color w:val="000000"/>
          <w:sz w:val="24"/>
          <w:szCs w:val="24"/>
        </w:rPr>
      </w:pPr>
      <w:r w:rsidRPr="001B234D">
        <w:rPr>
          <w:rStyle w:val="32"/>
          <w:rFonts w:ascii="Times New Roman" w:hAnsi="Times New Roman" w:cs="Times New Roman"/>
          <w:color w:val="000000"/>
          <w:sz w:val="24"/>
          <w:szCs w:val="24"/>
        </w:rPr>
        <w:t>Правовые основания предоставления Муниципальной услуги</w:t>
      </w:r>
      <w:bookmarkEnd w:id="36"/>
    </w:p>
    <w:p w:rsidR="00A4454E" w:rsidRPr="001B234D" w:rsidRDefault="00A4454E" w:rsidP="00A4454E">
      <w:pPr>
        <w:pStyle w:val="31"/>
        <w:keepNext/>
        <w:keepLines/>
        <w:shd w:val="clear" w:color="auto" w:fill="auto"/>
        <w:spacing w:after="0" w:line="240" w:lineRule="auto"/>
        <w:ind w:right="119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4454E" w:rsidRPr="001B234D" w:rsidRDefault="00A4454E" w:rsidP="00A4454E">
      <w:pPr>
        <w:pStyle w:val="a3"/>
        <w:ind w:left="0" w:right="119" w:firstLine="567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Перечень нормативных правовых актов, регулирующих порядок предоставления Муниципальной услуги, является: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Конституция Российской Федерации от 12.12.1993;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Земельный кодекс Российской Федерации от 25.10.2001 № 136-ФЗ;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Градостроительный кодекс Российской Федерации от 29.12.2004 № 190-ФЗ;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06.10.2003 № 131-ФЗ «Об общих принципах организации местного</w:t>
      </w:r>
      <w:r w:rsidR="003E511F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самоуправления в Российской Федерации»;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02.05.2006 № 59-ФЗ «О порядке рассмотрения обращений граждан</w:t>
      </w:r>
      <w:r w:rsidR="003E511F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Российской Федерации»;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27.07.2010 № 210-ФЗ «Об организации предоставления</w:t>
      </w:r>
      <w:r w:rsidR="003E511F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государственных и муниципальных услуг»;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27.07.2006 № 152-ФЗ «О персональных данных»;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06.04.2011 № 63-ФЗ «Об электронной подписи»;</w:t>
      </w:r>
    </w:p>
    <w:p w:rsidR="006C3EAF" w:rsidRPr="001B234D" w:rsidRDefault="006C3EAF" w:rsidP="006C3EAF">
      <w:pPr>
        <w:adjustRightInd w:val="0"/>
        <w:ind w:firstLine="709"/>
        <w:jc w:val="both"/>
        <w:rPr>
          <w:rStyle w:val="fontstyle01"/>
          <w:sz w:val="24"/>
          <w:szCs w:val="24"/>
        </w:rPr>
      </w:pPr>
      <w:r w:rsidRPr="001B234D">
        <w:rPr>
          <w:rStyle w:val="fontstyle01"/>
          <w:sz w:val="24"/>
          <w:szCs w:val="24"/>
        </w:rPr>
        <w:t xml:space="preserve">Постановлением Правительства Российской Федерации от 20.11.2000 № 878 «Об утверждении Правил охраны газораспределительных сетей»; </w:t>
      </w:r>
    </w:p>
    <w:p w:rsidR="006C3EAF" w:rsidRPr="001B234D" w:rsidRDefault="006C3EAF" w:rsidP="006C3EAF">
      <w:pPr>
        <w:adjustRightInd w:val="0"/>
        <w:ind w:firstLine="709"/>
        <w:jc w:val="both"/>
        <w:rPr>
          <w:rStyle w:val="fontstyle01"/>
          <w:sz w:val="24"/>
          <w:szCs w:val="24"/>
        </w:rPr>
      </w:pPr>
      <w:r w:rsidRPr="001B234D">
        <w:rPr>
          <w:rStyle w:val="fontstyle01"/>
          <w:sz w:val="24"/>
          <w:szCs w:val="24"/>
        </w:rPr>
        <w:t xml:space="preserve">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</w:t>
      </w:r>
    </w:p>
    <w:p w:rsidR="003E511F" w:rsidRPr="001B234D" w:rsidRDefault="006C3EAF" w:rsidP="003E511F">
      <w:pPr>
        <w:adjustRightInd w:val="0"/>
        <w:ind w:firstLine="709"/>
        <w:jc w:val="both"/>
        <w:rPr>
          <w:rStyle w:val="fontstyle01"/>
          <w:sz w:val="24"/>
          <w:szCs w:val="24"/>
        </w:rPr>
      </w:pPr>
      <w:r w:rsidRPr="001B234D">
        <w:rPr>
          <w:rStyle w:val="fontstyle01"/>
          <w:sz w:val="24"/>
          <w:szCs w:val="24"/>
        </w:rPr>
        <w:t>Постановлением Правительства Российской Федерации</w:t>
      </w:r>
      <w:r w:rsidR="003E511F" w:rsidRPr="001B234D">
        <w:rPr>
          <w:rStyle w:val="fontstyle01"/>
          <w:sz w:val="24"/>
          <w:szCs w:val="24"/>
        </w:rPr>
        <w:t xml:space="preserve"> </w:t>
      </w:r>
      <w:r w:rsidRPr="001B234D">
        <w:rPr>
          <w:rStyle w:val="fontstyle01"/>
          <w:sz w:val="24"/>
          <w:szCs w:val="24"/>
        </w:rPr>
        <w:t>от 30.04.2014 № 403 «Об исчерпывающем перечне процедур в сфере</w:t>
      </w:r>
      <w:r w:rsidR="003E511F" w:rsidRPr="001B234D">
        <w:rPr>
          <w:rStyle w:val="fontstyle01"/>
          <w:sz w:val="24"/>
          <w:szCs w:val="24"/>
        </w:rPr>
        <w:t xml:space="preserve"> </w:t>
      </w:r>
      <w:r w:rsidRPr="001B234D">
        <w:rPr>
          <w:rStyle w:val="fontstyle01"/>
          <w:sz w:val="24"/>
          <w:szCs w:val="24"/>
        </w:rPr>
        <w:t>жилищного строительства»;</w:t>
      </w:r>
      <w:r w:rsidR="003E511F" w:rsidRPr="001B234D">
        <w:rPr>
          <w:rStyle w:val="fontstyle01"/>
          <w:sz w:val="24"/>
          <w:szCs w:val="24"/>
        </w:rPr>
        <w:t xml:space="preserve"> </w:t>
      </w:r>
    </w:p>
    <w:p w:rsidR="006C3EAF" w:rsidRPr="001B234D" w:rsidRDefault="006C3EAF" w:rsidP="00114620">
      <w:pPr>
        <w:adjustRightInd w:val="0"/>
        <w:ind w:left="708" w:firstLine="1"/>
        <w:jc w:val="both"/>
        <w:rPr>
          <w:sz w:val="24"/>
          <w:szCs w:val="24"/>
        </w:rPr>
      </w:pPr>
      <w:r w:rsidRPr="001B234D">
        <w:rPr>
          <w:rStyle w:val="fontstyle01"/>
          <w:sz w:val="24"/>
          <w:szCs w:val="24"/>
        </w:rPr>
        <w:t>Уставом муниципального образования;</w:t>
      </w:r>
      <w:r w:rsidR="00114620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настоящий административный регламент</w:t>
      </w:r>
      <w:r w:rsidR="00835771" w:rsidRPr="001B234D">
        <w:rPr>
          <w:sz w:val="24"/>
          <w:szCs w:val="24"/>
        </w:rPr>
        <w:t>.</w:t>
      </w: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054F7A" w:rsidRPr="001B234D" w:rsidRDefault="00054F7A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Default="00A4454E" w:rsidP="00A4454E">
      <w:pPr>
        <w:pStyle w:val="a3"/>
        <w:ind w:left="4843"/>
        <w:rPr>
          <w:sz w:val="24"/>
          <w:szCs w:val="24"/>
        </w:rPr>
      </w:pPr>
    </w:p>
    <w:p w:rsidR="00114620" w:rsidRDefault="00114620" w:rsidP="00A4454E">
      <w:pPr>
        <w:pStyle w:val="a3"/>
        <w:ind w:left="4843"/>
        <w:rPr>
          <w:sz w:val="24"/>
          <w:szCs w:val="24"/>
        </w:rPr>
      </w:pPr>
    </w:p>
    <w:p w:rsidR="00114620" w:rsidRDefault="00114620" w:rsidP="00A4454E">
      <w:pPr>
        <w:pStyle w:val="a3"/>
        <w:ind w:left="4843"/>
        <w:rPr>
          <w:sz w:val="24"/>
          <w:szCs w:val="24"/>
        </w:rPr>
      </w:pPr>
    </w:p>
    <w:p w:rsidR="00114620" w:rsidRPr="001B234D" w:rsidRDefault="00114620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555A00" w:rsidRPr="001B234D" w:rsidRDefault="00555A00" w:rsidP="000F64FE">
      <w:pPr>
        <w:pStyle w:val="a3"/>
        <w:ind w:left="4842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7</w:t>
      </w: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A4454E" w:rsidRPr="001B234D" w:rsidRDefault="00A4454E" w:rsidP="00A4454E">
      <w:pPr>
        <w:pStyle w:val="a3"/>
        <w:ind w:left="0"/>
        <w:rPr>
          <w:sz w:val="24"/>
          <w:szCs w:val="24"/>
        </w:rPr>
      </w:pPr>
    </w:p>
    <w:p w:rsidR="006C2A1E" w:rsidRPr="001B234D" w:rsidRDefault="00114620" w:rsidP="00114620">
      <w:pPr>
        <w:pStyle w:val="1"/>
        <w:ind w:left="1627" w:right="929" w:hanging="162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A4454E" w:rsidRPr="001B234D">
        <w:rPr>
          <w:sz w:val="24"/>
          <w:szCs w:val="24"/>
        </w:rPr>
        <w:t>БЛОК-СХЕМА ПРЕДОСТАВЛЕНИЯ МУНИЦИПАЛЬНОЙ УСЛУГИ</w:t>
      </w:r>
    </w:p>
    <w:p w:rsidR="006C2A1E" w:rsidRPr="001B234D" w:rsidRDefault="002508B1" w:rsidP="00114620">
      <w:pPr>
        <w:pStyle w:val="1"/>
        <w:ind w:left="0" w:right="49"/>
        <w:rPr>
          <w:sz w:val="24"/>
          <w:szCs w:val="24"/>
        </w:rPr>
      </w:pPr>
      <w:r w:rsidRPr="001B234D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margin-left:153.75pt;margin-top:307.4pt;width:15.75pt;height:19.65pt;flip:x;z-index:251657216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rect id="_x0000_s1092" style="position:absolute;margin-left:156.75pt;margin-top:269pt;width:211.5pt;height:38.4pt;z-index:251656192">
            <v:textbox>
              <w:txbxContent>
                <w:p w:rsidR="005913D8" w:rsidRDefault="005913D8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Документы соответствуют требованиям законодательства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rect id="_x0000_s1090" style="position:absolute;margin-left:159pt;margin-top:233.9pt;width:207.75pt;height:23.85pt;z-index:251655168">
            <v:textbox>
              <w:txbxContent>
                <w:p w:rsidR="005913D8" w:rsidRDefault="005913D8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Рассмотрение документов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rect id="_x0000_s1086" style="position:absolute;margin-left:155.9pt;margin-top:145.55pt;width:217.5pt;height:39pt;z-index:251651072">
            <v:textbox style="mso-next-textbox:#_x0000_s1086">
              <w:txbxContent>
                <w:p w:rsidR="005913D8" w:rsidRDefault="005913D8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Передача документов ответственному исполнителю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shape id="_x0000_s1104" type="#_x0000_t32" style="position:absolute;margin-left:345pt;margin-top:501.05pt;width:23.25pt;height:58.5pt;flip:x;z-index:251668480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shape id="_x0000_s1099" type="#_x0000_t32" style="position:absolute;margin-left:366.75pt;margin-top:375.05pt;width:3.25pt;height:36.75pt;z-index:251663360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rect id="_x0000_s1101" style="position:absolute;margin-left:278.25pt;margin-top:412.55pt;width:183.75pt;height:88.5pt;z-index:251665408">
            <v:textbox>
              <w:txbxContent>
                <w:p w:rsidR="005913D8" w:rsidRDefault="005913D8">
                  <w:r>
                    <w:rPr>
                      <w:sz w:val="27"/>
                      <w:szCs w:val="27"/>
                    </w:rPr>
                    <w:t>Уведомление заявителя об отказе в выдаче разрешения (ордера) на производство земляных работ, возврат документов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rect id="_x0000_s1107" style="position:absolute;margin-left:167.25pt;margin-top:562.55pt;width:200.25pt;height:38.25pt;z-index:251670528">
            <v:textbox>
              <w:txbxContent>
                <w:p w:rsidR="005913D8" w:rsidRDefault="005913D8">
                  <w:r>
                    <w:rPr>
                      <w:sz w:val="27"/>
                      <w:szCs w:val="27"/>
                    </w:rPr>
                    <w:t>Окончание предоставления муниципальной услуги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shape id="_x0000_s1105" type="#_x0000_t32" style="position:absolute;margin-left:122.25pt;margin-top:549.05pt;width:41.25pt;height:18.75pt;z-index:251669504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rect id="_x0000_s1103" style="position:absolute;margin-left:9.75pt;margin-top:474.8pt;width:197.25pt;height:74.25pt;z-index:251667456">
            <v:textbox>
              <w:txbxContent>
                <w:p w:rsidR="005913D8" w:rsidRDefault="005913D8">
                  <w:r>
                    <w:rPr>
                      <w:sz w:val="27"/>
                      <w:szCs w:val="27"/>
                    </w:rPr>
                    <w:t>Направление (вручение) заявителю разрешения (ордера) на производство земляных работ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shape id="_x0000_s1081" type="#_x0000_t32" style="position:absolute;margin-left:256.5pt;margin-top:34.65pt;width:.75pt;height:14.9pt;z-index:251645952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80" type="#_x0000_t176" style="position:absolute;margin-left:138.65pt;margin-top:10.65pt;width:231.35pt;height:24pt;z-index:251644928">
            <v:textbox style="mso-next-textbox:#_x0000_s1080">
              <w:txbxContent>
                <w:p w:rsidR="005913D8" w:rsidRPr="000F64FE" w:rsidRDefault="005913D8" w:rsidP="002C7FFC">
                  <w:pPr>
                    <w:jc w:val="center"/>
                    <w:rPr>
                      <w:sz w:val="24"/>
                      <w:szCs w:val="24"/>
                    </w:rPr>
                  </w:pPr>
                  <w:r w:rsidRPr="000F64FE">
                    <w:rPr>
                      <w:sz w:val="24"/>
                      <w:szCs w:val="24"/>
                    </w:rPr>
                    <w:t>Поступление заявления</w:t>
                  </w:r>
                </w:p>
              </w:txbxContent>
            </v:textbox>
          </v:shape>
        </w:pict>
      </w:r>
      <w:r w:rsidRPr="001B234D">
        <w:rPr>
          <w:noProof/>
          <w:sz w:val="24"/>
          <w:szCs w:val="24"/>
        </w:rPr>
        <w:pict>
          <v:shape id="_x0000_s1102" type="#_x0000_t32" style="position:absolute;margin-left:105pt;margin-top:454.55pt;width:0;height:20.25pt;z-index:251666432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rect id="_x0000_s1082" style="position:absolute;margin-left:143.25pt;margin-top:53.3pt;width:229.65pt;height:22.95pt;z-index:251646976">
            <v:textbox style="mso-next-textbox:#_x0000_s1082">
              <w:txbxContent>
                <w:p w:rsidR="005913D8" w:rsidRDefault="005913D8" w:rsidP="00D718DE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Регистрация заявления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rect id="_x0000_s1096" style="position:absolute;margin-left:262.5pt;margin-top:329.75pt;width:185.25pt;height:43.8pt;z-index:251660288">
            <v:textbox>
              <w:txbxContent>
                <w:p w:rsidR="005913D8" w:rsidRDefault="005913D8">
                  <w:r>
                    <w:rPr>
                      <w:sz w:val="27"/>
                      <w:szCs w:val="27"/>
                    </w:rPr>
                    <w:t>Решение об отказе в предоставлении услуги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rect id="_x0000_s1100" style="position:absolute;margin-left:11.25pt;margin-top:396.8pt;width:189pt;height:56.25pt;z-index:251664384">
            <v:textbox>
              <w:txbxContent>
                <w:p w:rsidR="005913D8" w:rsidRDefault="005913D8">
                  <w:r>
                    <w:rPr>
                      <w:sz w:val="27"/>
                      <w:szCs w:val="27"/>
                    </w:rPr>
                    <w:t>Оформление разрешения (ордера) на производство земляных работ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shape id="_x0000_s1098" type="#_x0000_t32" style="position:absolute;margin-left:101.25pt;margin-top:384.05pt;width:.75pt;height:10.5pt;flip:x;z-index:251662336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rect id="_x0000_s1095" style="position:absolute;margin-left:6.75pt;margin-top:327.8pt;width:192pt;height:54.75pt;z-index:251659264">
            <v:textbox>
              <w:txbxContent>
                <w:p w:rsidR="005913D8" w:rsidRDefault="005913D8">
                  <w:r>
                    <w:rPr>
                      <w:sz w:val="27"/>
                      <w:szCs w:val="27"/>
                    </w:rPr>
                    <w:t>Решение о выдаче разрешения (ордера) на производство земляных работ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shape id="_x0000_s1094" type="#_x0000_t32" style="position:absolute;margin-left:345pt;margin-top:306.05pt;width:25pt;height:25.5pt;z-index:251658240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shape id="_x0000_s1097" type="#_x0000_t32" style="position:absolute;margin-left:264pt;margin-top:259.55pt;width:.75pt;height:6.75pt;flip:x;z-index:251661312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shape id="_x0000_s1089" type="#_x0000_t32" style="position:absolute;margin-left:263.25pt;margin-top:222.8pt;width:0;height:12.75pt;z-index:251654144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rect id="_x0000_s1088" style="position:absolute;margin-left:155.9pt;margin-top:200pt;width:215.35pt;height:22.8pt;z-index:251653120">
            <v:textbox>
              <w:txbxContent>
                <w:p w:rsidR="005913D8" w:rsidRDefault="005913D8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Проверка наличия документов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shape id="_x0000_s1087" type="#_x0000_t32" style="position:absolute;margin-left:261pt;margin-top:186.05pt;width:.75pt;height:12pt;z-index:251652096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shape id="_x0000_s1085" type="#_x0000_t32" style="position:absolute;margin-left:261pt;margin-top:131.3pt;width:1.5pt;height:14.25pt;z-index:251650048" o:connectortype="straight">
            <v:stroke endarrow="block"/>
          </v:shape>
        </w:pict>
      </w:r>
      <w:r w:rsidRPr="001B234D">
        <w:rPr>
          <w:noProof/>
          <w:sz w:val="24"/>
          <w:szCs w:val="24"/>
        </w:rPr>
        <w:pict>
          <v:rect id="_x0000_s1084" style="position:absolute;margin-left:155.9pt;margin-top:92pt;width:217pt;height:38.55pt;z-index:251649024">
            <v:textbox>
              <w:txbxContent>
                <w:p w:rsidR="005913D8" w:rsidRDefault="005913D8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Назначение ответственного исполнителя</w:t>
                  </w:r>
                </w:p>
              </w:txbxContent>
            </v:textbox>
          </v:rect>
        </w:pict>
      </w:r>
      <w:r w:rsidRPr="001B234D">
        <w:rPr>
          <w:noProof/>
          <w:sz w:val="24"/>
          <w:szCs w:val="24"/>
        </w:rPr>
        <w:pict>
          <v:shape id="_x0000_s1083" type="#_x0000_t32" style="position:absolute;margin-left:257.25pt;margin-top:76.25pt;width:.8pt;height:15.75pt;z-index:251648000" o:connectortype="straight">
            <v:stroke endarrow="block"/>
          </v:shape>
        </w:pict>
      </w:r>
    </w:p>
    <w:sectPr w:rsidR="006C2A1E" w:rsidRPr="001B234D" w:rsidSect="00A4454E">
      <w:pgSz w:w="11910" w:h="16840"/>
      <w:pgMar w:top="1020" w:right="400" w:bottom="280" w:left="1680" w:header="46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6D6" w:rsidRDefault="008A46D6">
      <w:r>
        <w:separator/>
      </w:r>
    </w:p>
  </w:endnote>
  <w:endnote w:type="continuationSeparator" w:id="1">
    <w:p w:rsidR="008A46D6" w:rsidRDefault="008A4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6D6" w:rsidRDefault="008A46D6">
      <w:r>
        <w:separator/>
      </w:r>
    </w:p>
  </w:footnote>
  <w:footnote w:type="continuationSeparator" w:id="1">
    <w:p w:rsidR="008A46D6" w:rsidRDefault="008A4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3D8" w:rsidRDefault="005913D8">
    <w:pPr>
      <w:pStyle w:val="a3"/>
      <w:spacing w:line="14" w:lineRule="auto"/>
      <w:ind w:left="0"/>
      <w:rPr>
        <w:sz w:val="20"/>
      </w:rPr>
    </w:pPr>
    <w:r w:rsidRPr="002508B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31.85pt;margin-top:22.4pt;width:14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" filled="f" stroked="f">
          <v:textbox inset="0,0,0,0">
            <w:txbxContent>
              <w:p w:rsidR="005913D8" w:rsidRDefault="005913D8">
                <w:pPr>
                  <w:spacing w:before="13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9"/>
    <w:multiLevelType w:val="multilevel"/>
    <w:tmpl w:val="00000008"/>
    <w:lvl w:ilvl="0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0000000C"/>
    <w:lvl w:ilvl="0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F"/>
    <w:multiLevelType w:val="multilevel"/>
    <w:tmpl w:val="166698F0"/>
    <w:lvl w:ilvl="0">
      <w:start w:val="1"/>
      <w:numFmt w:val="decimal"/>
      <w:lvlText w:val="1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1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13"/>
    <w:multiLevelType w:val="multilevel"/>
    <w:tmpl w:val="00000012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15"/>
    <w:multiLevelType w:val="multilevel"/>
    <w:tmpl w:val="D65ADFAA"/>
    <w:lvl w:ilvl="0">
      <w:start w:val="1"/>
      <w:numFmt w:val="decimal"/>
      <w:lvlText w:val="12.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7"/>
    <w:multiLevelType w:val="multilevel"/>
    <w:tmpl w:val="B2FCF01E"/>
    <w:lvl w:ilvl="0">
      <w:start w:val="7"/>
      <w:numFmt w:val="decimal"/>
      <w:lvlText w:val="13.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9"/>
    <w:multiLevelType w:val="multilevel"/>
    <w:tmpl w:val="F68AC7C8"/>
    <w:lvl w:ilvl="0">
      <w:start w:val="3"/>
      <w:numFmt w:val="decimal"/>
      <w:lvlText w:val="1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B"/>
    <w:multiLevelType w:val="multilevel"/>
    <w:tmpl w:val="0000001A"/>
    <w:lvl w:ilvl="0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D"/>
    <w:multiLevelType w:val="multilevel"/>
    <w:tmpl w:val="1BE6CEA6"/>
    <w:lvl w:ilvl="0">
      <w:start w:val="1"/>
      <w:numFmt w:val="decimal"/>
      <w:lvlText w:val="15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F"/>
    <w:multiLevelType w:val="multilevel"/>
    <w:tmpl w:val="3EA81750"/>
    <w:lvl w:ilvl="0">
      <w:start w:val="1"/>
      <w:numFmt w:val="decimal"/>
      <w:lvlText w:val="1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21"/>
    <w:multiLevelType w:val="multilevel"/>
    <w:tmpl w:val="00000020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3"/>
    <w:multiLevelType w:val="multilevel"/>
    <w:tmpl w:val="00000022"/>
    <w:lvl w:ilvl="0">
      <w:start w:val="17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5"/>
    <w:multiLevelType w:val="multilevel"/>
    <w:tmpl w:val="00000024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7"/>
    <w:multiLevelType w:val="multilevel"/>
    <w:tmpl w:val="00000026"/>
    <w:lvl w:ilvl="0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9"/>
    <w:multiLevelType w:val="multilevel"/>
    <w:tmpl w:val="986E3966"/>
    <w:lvl w:ilvl="0">
      <w:start w:val="19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D"/>
    <w:multiLevelType w:val="multilevel"/>
    <w:tmpl w:val="924CE9B0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00000039"/>
    <w:multiLevelType w:val="multilevel"/>
    <w:tmpl w:val="A166664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>
    <w:nsid w:val="04183FC9"/>
    <w:multiLevelType w:val="hybridMultilevel"/>
    <w:tmpl w:val="78F6FA84"/>
    <w:lvl w:ilvl="0" w:tplc="1B56FF42">
      <w:numFmt w:val="bullet"/>
      <w:lvlText w:val="–"/>
      <w:lvlJc w:val="left"/>
      <w:pPr>
        <w:ind w:left="590" w:hanging="3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C40751C">
      <w:numFmt w:val="bullet"/>
      <w:lvlText w:val="-"/>
      <w:lvlJc w:val="left"/>
      <w:pPr>
        <w:ind w:left="590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678139C">
      <w:numFmt w:val="bullet"/>
      <w:lvlText w:val="•"/>
      <w:lvlJc w:val="left"/>
      <w:pPr>
        <w:ind w:left="2437" w:hanging="288"/>
      </w:pPr>
      <w:rPr>
        <w:rFonts w:hint="default"/>
        <w:lang w:val="ru-RU" w:eastAsia="ru-RU" w:bidi="ru-RU"/>
      </w:rPr>
    </w:lvl>
    <w:lvl w:ilvl="3" w:tplc="CFBE2B88">
      <w:numFmt w:val="bullet"/>
      <w:lvlText w:val="•"/>
      <w:lvlJc w:val="left"/>
      <w:pPr>
        <w:ind w:left="3355" w:hanging="288"/>
      </w:pPr>
      <w:rPr>
        <w:rFonts w:hint="default"/>
        <w:lang w:val="ru-RU" w:eastAsia="ru-RU" w:bidi="ru-RU"/>
      </w:rPr>
    </w:lvl>
    <w:lvl w:ilvl="4" w:tplc="455E764C">
      <w:numFmt w:val="bullet"/>
      <w:lvlText w:val="•"/>
      <w:lvlJc w:val="left"/>
      <w:pPr>
        <w:ind w:left="4274" w:hanging="288"/>
      </w:pPr>
      <w:rPr>
        <w:rFonts w:hint="default"/>
        <w:lang w:val="ru-RU" w:eastAsia="ru-RU" w:bidi="ru-RU"/>
      </w:rPr>
    </w:lvl>
    <w:lvl w:ilvl="5" w:tplc="DDD6DF6E">
      <w:numFmt w:val="bullet"/>
      <w:lvlText w:val="•"/>
      <w:lvlJc w:val="left"/>
      <w:pPr>
        <w:ind w:left="5192" w:hanging="288"/>
      </w:pPr>
      <w:rPr>
        <w:rFonts w:hint="default"/>
        <w:lang w:val="ru-RU" w:eastAsia="ru-RU" w:bidi="ru-RU"/>
      </w:rPr>
    </w:lvl>
    <w:lvl w:ilvl="6" w:tplc="28D82D94">
      <w:numFmt w:val="bullet"/>
      <w:lvlText w:val="•"/>
      <w:lvlJc w:val="left"/>
      <w:pPr>
        <w:ind w:left="6111" w:hanging="288"/>
      </w:pPr>
      <w:rPr>
        <w:rFonts w:hint="default"/>
        <w:lang w:val="ru-RU" w:eastAsia="ru-RU" w:bidi="ru-RU"/>
      </w:rPr>
    </w:lvl>
    <w:lvl w:ilvl="7" w:tplc="E1AE697E">
      <w:numFmt w:val="bullet"/>
      <w:lvlText w:val="•"/>
      <w:lvlJc w:val="left"/>
      <w:pPr>
        <w:ind w:left="7029" w:hanging="288"/>
      </w:pPr>
      <w:rPr>
        <w:rFonts w:hint="default"/>
        <w:lang w:val="ru-RU" w:eastAsia="ru-RU" w:bidi="ru-RU"/>
      </w:rPr>
    </w:lvl>
    <w:lvl w:ilvl="8" w:tplc="928C81F2">
      <w:numFmt w:val="bullet"/>
      <w:lvlText w:val="•"/>
      <w:lvlJc w:val="left"/>
      <w:pPr>
        <w:ind w:left="7948" w:hanging="288"/>
      </w:pPr>
      <w:rPr>
        <w:rFonts w:hint="default"/>
        <w:lang w:val="ru-RU" w:eastAsia="ru-RU" w:bidi="ru-RU"/>
      </w:rPr>
    </w:lvl>
  </w:abstractNum>
  <w:abstractNum w:abstractNumId="21">
    <w:nsid w:val="050E14A1"/>
    <w:multiLevelType w:val="multilevel"/>
    <w:tmpl w:val="019C3D36"/>
    <w:lvl w:ilvl="0">
      <w:start w:val="5"/>
      <w:numFmt w:val="decimal"/>
      <w:lvlText w:val="%1"/>
      <w:lvlJc w:val="left"/>
      <w:pPr>
        <w:ind w:left="590" w:hanging="58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0" w:hanging="5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5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5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5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5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5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5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580"/>
      </w:pPr>
      <w:rPr>
        <w:rFonts w:hint="default"/>
        <w:lang w:val="ru-RU" w:eastAsia="ru-RU" w:bidi="ru-RU"/>
      </w:rPr>
    </w:lvl>
  </w:abstractNum>
  <w:abstractNum w:abstractNumId="22">
    <w:nsid w:val="061B5DD4"/>
    <w:multiLevelType w:val="multilevel"/>
    <w:tmpl w:val="9A5C3ACA"/>
    <w:lvl w:ilvl="0">
      <w:start w:val="3"/>
      <w:numFmt w:val="decimal"/>
      <w:lvlText w:val="%1"/>
      <w:lvlJc w:val="left"/>
      <w:pPr>
        <w:ind w:left="1626" w:hanging="49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626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90" w:hanging="9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34" w:hanging="9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1" w:hanging="9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9" w:hanging="9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6" w:hanging="9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63" w:hanging="9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0" w:hanging="955"/>
      </w:pPr>
      <w:rPr>
        <w:rFonts w:hint="default"/>
        <w:lang w:val="ru-RU" w:eastAsia="ru-RU" w:bidi="ru-RU"/>
      </w:rPr>
    </w:lvl>
  </w:abstractNum>
  <w:abstractNum w:abstractNumId="23">
    <w:nsid w:val="07865073"/>
    <w:multiLevelType w:val="hybridMultilevel"/>
    <w:tmpl w:val="11544114"/>
    <w:lvl w:ilvl="0" w:tplc="1A021720">
      <w:start w:val="1"/>
      <w:numFmt w:val="decimal"/>
      <w:lvlText w:val="%1."/>
      <w:lvlJc w:val="left"/>
      <w:pPr>
        <w:ind w:left="743" w:hanging="2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384BC30">
      <w:numFmt w:val="bullet"/>
      <w:lvlText w:val="•"/>
      <w:lvlJc w:val="left"/>
      <w:pPr>
        <w:ind w:left="1648" w:hanging="212"/>
      </w:pPr>
      <w:rPr>
        <w:rFonts w:hint="default"/>
        <w:lang w:val="ru-RU" w:eastAsia="en-US" w:bidi="ar-SA"/>
      </w:rPr>
    </w:lvl>
    <w:lvl w:ilvl="2" w:tplc="133EB8E0">
      <w:numFmt w:val="bullet"/>
      <w:lvlText w:val="•"/>
      <w:lvlJc w:val="left"/>
      <w:pPr>
        <w:ind w:left="2557" w:hanging="212"/>
      </w:pPr>
      <w:rPr>
        <w:rFonts w:hint="default"/>
        <w:lang w:val="ru-RU" w:eastAsia="en-US" w:bidi="ar-SA"/>
      </w:rPr>
    </w:lvl>
    <w:lvl w:ilvl="3" w:tplc="F34680E4">
      <w:numFmt w:val="bullet"/>
      <w:lvlText w:val="•"/>
      <w:lvlJc w:val="left"/>
      <w:pPr>
        <w:ind w:left="3465" w:hanging="212"/>
      </w:pPr>
      <w:rPr>
        <w:rFonts w:hint="default"/>
        <w:lang w:val="ru-RU" w:eastAsia="en-US" w:bidi="ar-SA"/>
      </w:rPr>
    </w:lvl>
    <w:lvl w:ilvl="4" w:tplc="329A85FA">
      <w:numFmt w:val="bullet"/>
      <w:lvlText w:val="•"/>
      <w:lvlJc w:val="left"/>
      <w:pPr>
        <w:ind w:left="4374" w:hanging="212"/>
      </w:pPr>
      <w:rPr>
        <w:rFonts w:hint="default"/>
        <w:lang w:val="ru-RU" w:eastAsia="en-US" w:bidi="ar-SA"/>
      </w:rPr>
    </w:lvl>
    <w:lvl w:ilvl="5" w:tplc="3020BA8A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E7B0D9F8">
      <w:numFmt w:val="bullet"/>
      <w:lvlText w:val="•"/>
      <w:lvlJc w:val="left"/>
      <w:pPr>
        <w:ind w:left="6191" w:hanging="212"/>
      </w:pPr>
      <w:rPr>
        <w:rFonts w:hint="default"/>
        <w:lang w:val="ru-RU" w:eastAsia="en-US" w:bidi="ar-SA"/>
      </w:rPr>
    </w:lvl>
    <w:lvl w:ilvl="7" w:tplc="91E43FAE">
      <w:numFmt w:val="bullet"/>
      <w:lvlText w:val="•"/>
      <w:lvlJc w:val="left"/>
      <w:pPr>
        <w:ind w:left="7099" w:hanging="212"/>
      </w:pPr>
      <w:rPr>
        <w:rFonts w:hint="default"/>
        <w:lang w:val="ru-RU" w:eastAsia="en-US" w:bidi="ar-SA"/>
      </w:rPr>
    </w:lvl>
    <w:lvl w:ilvl="8" w:tplc="573C1C50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</w:abstractNum>
  <w:abstractNum w:abstractNumId="24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25">
    <w:nsid w:val="19101DFB"/>
    <w:multiLevelType w:val="hybridMultilevel"/>
    <w:tmpl w:val="D6F87218"/>
    <w:lvl w:ilvl="0" w:tplc="84648270">
      <w:start w:val="1"/>
      <w:numFmt w:val="decimal"/>
      <w:lvlText w:val="%1)"/>
      <w:lvlJc w:val="left"/>
      <w:pPr>
        <w:ind w:left="590" w:hanging="6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7F06C10">
      <w:numFmt w:val="bullet"/>
      <w:lvlText w:val="•"/>
      <w:lvlJc w:val="left"/>
      <w:pPr>
        <w:ind w:left="1518" w:hanging="624"/>
      </w:pPr>
      <w:rPr>
        <w:rFonts w:hint="default"/>
        <w:lang w:val="ru-RU" w:eastAsia="ru-RU" w:bidi="ru-RU"/>
      </w:rPr>
    </w:lvl>
    <w:lvl w:ilvl="2" w:tplc="FC12F9FC">
      <w:numFmt w:val="bullet"/>
      <w:lvlText w:val="•"/>
      <w:lvlJc w:val="left"/>
      <w:pPr>
        <w:ind w:left="2437" w:hanging="624"/>
      </w:pPr>
      <w:rPr>
        <w:rFonts w:hint="default"/>
        <w:lang w:val="ru-RU" w:eastAsia="ru-RU" w:bidi="ru-RU"/>
      </w:rPr>
    </w:lvl>
    <w:lvl w:ilvl="3" w:tplc="DE68CCD6">
      <w:numFmt w:val="bullet"/>
      <w:lvlText w:val="•"/>
      <w:lvlJc w:val="left"/>
      <w:pPr>
        <w:ind w:left="3355" w:hanging="624"/>
      </w:pPr>
      <w:rPr>
        <w:rFonts w:hint="default"/>
        <w:lang w:val="ru-RU" w:eastAsia="ru-RU" w:bidi="ru-RU"/>
      </w:rPr>
    </w:lvl>
    <w:lvl w:ilvl="4" w:tplc="E690D5D8">
      <w:numFmt w:val="bullet"/>
      <w:lvlText w:val="•"/>
      <w:lvlJc w:val="left"/>
      <w:pPr>
        <w:ind w:left="4274" w:hanging="624"/>
      </w:pPr>
      <w:rPr>
        <w:rFonts w:hint="default"/>
        <w:lang w:val="ru-RU" w:eastAsia="ru-RU" w:bidi="ru-RU"/>
      </w:rPr>
    </w:lvl>
    <w:lvl w:ilvl="5" w:tplc="3D80A1F8">
      <w:numFmt w:val="bullet"/>
      <w:lvlText w:val="•"/>
      <w:lvlJc w:val="left"/>
      <w:pPr>
        <w:ind w:left="5192" w:hanging="624"/>
      </w:pPr>
      <w:rPr>
        <w:rFonts w:hint="default"/>
        <w:lang w:val="ru-RU" w:eastAsia="ru-RU" w:bidi="ru-RU"/>
      </w:rPr>
    </w:lvl>
    <w:lvl w:ilvl="6" w:tplc="23782AD6">
      <w:numFmt w:val="bullet"/>
      <w:lvlText w:val="•"/>
      <w:lvlJc w:val="left"/>
      <w:pPr>
        <w:ind w:left="6111" w:hanging="624"/>
      </w:pPr>
      <w:rPr>
        <w:rFonts w:hint="default"/>
        <w:lang w:val="ru-RU" w:eastAsia="ru-RU" w:bidi="ru-RU"/>
      </w:rPr>
    </w:lvl>
    <w:lvl w:ilvl="7" w:tplc="D0944038">
      <w:numFmt w:val="bullet"/>
      <w:lvlText w:val="•"/>
      <w:lvlJc w:val="left"/>
      <w:pPr>
        <w:ind w:left="7029" w:hanging="624"/>
      </w:pPr>
      <w:rPr>
        <w:rFonts w:hint="default"/>
        <w:lang w:val="ru-RU" w:eastAsia="ru-RU" w:bidi="ru-RU"/>
      </w:rPr>
    </w:lvl>
    <w:lvl w:ilvl="8" w:tplc="0924FFA4">
      <w:numFmt w:val="bullet"/>
      <w:lvlText w:val="•"/>
      <w:lvlJc w:val="left"/>
      <w:pPr>
        <w:ind w:left="7948" w:hanging="624"/>
      </w:pPr>
      <w:rPr>
        <w:rFonts w:hint="default"/>
        <w:lang w:val="ru-RU" w:eastAsia="ru-RU" w:bidi="ru-RU"/>
      </w:rPr>
    </w:lvl>
  </w:abstractNum>
  <w:abstractNum w:abstractNumId="26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27">
    <w:nsid w:val="1C51791F"/>
    <w:multiLevelType w:val="multilevel"/>
    <w:tmpl w:val="E53CF050"/>
    <w:lvl w:ilvl="0">
      <w:start w:val="1"/>
      <w:numFmt w:val="decimal"/>
      <w:lvlText w:val="%1"/>
      <w:lvlJc w:val="left"/>
      <w:pPr>
        <w:ind w:left="590" w:hanging="61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24" w:hanging="6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61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61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6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6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6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6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614"/>
      </w:pPr>
      <w:rPr>
        <w:rFonts w:hint="default"/>
        <w:lang w:val="ru-RU" w:eastAsia="ru-RU" w:bidi="ru-RU"/>
      </w:rPr>
    </w:lvl>
  </w:abstractNum>
  <w:abstractNum w:abstractNumId="28">
    <w:nsid w:val="2B2E514F"/>
    <w:multiLevelType w:val="multilevel"/>
    <w:tmpl w:val="D41A7A8A"/>
    <w:lvl w:ilvl="0">
      <w:start w:val="4"/>
      <w:numFmt w:val="decimal"/>
      <w:lvlText w:val="%1"/>
      <w:lvlJc w:val="left"/>
      <w:pPr>
        <w:ind w:left="1890" w:hanging="75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90" w:hanging="75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77" w:hanging="75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65" w:hanging="75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4" w:hanging="75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42" w:hanging="75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1" w:hanging="75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9" w:hanging="75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8" w:hanging="758"/>
      </w:pPr>
      <w:rPr>
        <w:rFonts w:hint="default"/>
        <w:lang w:val="ru-RU" w:eastAsia="ru-RU" w:bidi="ru-RU"/>
      </w:rPr>
    </w:lvl>
  </w:abstractNum>
  <w:abstractNum w:abstractNumId="29">
    <w:nsid w:val="2C2B1DD6"/>
    <w:multiLevelType w:val="hybridMultilevel"/>
    <w:tmpl w:val="57722A40"/>
    <w:lvl w:ilvl="0" w:tplc="42B225E8">
      <w:start w:val="2"/>
      <w:numFmt w:val="decimal"/>
      <w:lvlText w:val="%1"/>
      <w:lvlJc w:val="left"/>
      <w:pPr>
        <w:ind w:left="662" w:hanging="562"/>
      </w:pPr>
      <w:rPr>
        <w:rFonts w:hint="default"/>
        <w:lang w:val="ru-RU" w:eastAsia="en-US" w:bidi="ar-SA"/>
      </w:rPr>
    </w:lvl>
    <w:lvl w:ilvl="1" w:tplc="A3186322">
      <w:numFmt w:val="none"/>
      <w:lvlText w:val=""/>
      <w:lvlJc w:val="left"/>
      <w:pPr>
        <w:tabs>
          <w:tab w:val="num" w:pos="360"/>
        </w:tabs>
      </w:pPr>
    </w:lvl>
    <w:lvl w:ilvl="2" w:tplc="A0D44C8A">
      <w:numFmt w:val="none"/>
      <w:lvlText w:val=""/>
      <w:lvlJc w:val="left"/>
      <w:pPr>
        <w:tabs>
          <w:tab w:val="num" w:pos="360"/>
        </w:tabs>
      </w:pPr>
    </w:lvl>
    <w:lvl w:ilvl="3" w:tplc="BA8618A2">
      <w:numFmt w:val="bullet"/>
      <w:lvlText w:val="•"/>
      <w:lvlJc w:val="left"/>
      <w:pPr>
        <w:ind w:left="3943" w:hanging="692"/>
      </w:pPr>
      <w:rPr>
        <w:rFonts w:hint="default"/>
        <w:lang w:val="ru-RU" w:eastAsia="en-US" w:bidi="ar-SA"/>
      </w:rPr>
    </w:lvl>
    <w:lvl w:ilvl="4" w:tplc="7756AC22">
      <w:numFmt w:val="bullet"/>
      <w:lvlText w:val="•"/>
      <w:lvlJc w:val="left"/>
      <w:pPr>
        <w:ind w:left="4835" w:hanging="692"/>
      </w:pPr>
      <w:rPr>
        <w:rFonts w:hint="default"/>
        <w:lang w:val="ru-RU" w:eastAsia="en-US" w:bidi="ar-SA"/>
      </w:rPr>
    </w:lvl>
    <w:lvl w:ilvl="5" w:tplc="0C1AB134">
      <w:numFmt w:val="bullet"/>
      <w:lvlText w:val="•"/>
      <w:lvlJc w:val="left"/>
      <w:pPr>
        <w:ind w:left="5726" w:hanging="692"/>
      </w:pPr>
      <w:rPr>
        <w:rFonts w:hint="default"/>
        <w:lang w:val="ru-RU" w:eastAsia="en-US" w:bidi="ar-SA"/>
      </w:rPr>
    </w:lvl>
    <w:lvl w:ilvl="6" w:tplc="C324E5CA">
      <w:numFmt w:val="bullet"/>
      <w:lvlText w:val="•"/>
      <w:lvlJc w:val="left"/>
      <w:pPr>
        <w:ind w:left="6618" w:hanging="692"/>
      </w:pPr>
      <w:rPr>
        <w:rFonts w:hint="default"/>
        <w:lang w:val="ru-RU" w:eastAsia="en-US" w:bidi="ar-SA"/>
      </w:rPr>
    </w:lvl>
    <w:lvl w:ilvl="7" w:tplc="097E7904">
      <w:numFmt w:val="bullet"/>
      <w:lvlText w:val="•"/>
      <w:lvlJc w:val="left"/>
      <w:pPr>
        <w:ind w:left="7510" w:hanging="692"/>
      </w:pPr>
      <w:rPr>
        <w:rFonts w:hint="default"/>
        <w:lang w:val="ru-RU" w:eastAsia="en-US" w:bidi="ar-SA"/>
      </w:rPr>
    </w:lvl>
    <w:lvl w:ilvl="8" w:tplc="24E6CDF4">
      <w:numFmt w:val="bullet"/>
      <w:lvlText w:val="•"/>
      <w:lvlJc w:val="left"/>
      <w:pPr>
        <w:ind w:left="8402" w:hanging="692"/>
      </w:pPr>
      <w:rPr>
        <w:rFonts w:hint="default"/>
        <w:lang w:val="ru-RU" w:eastAsia="en-US" w:bidi="ar-SA"/>
      </w:rPr>
    </w:lvl>
  </w:abstractNum>
  <w:abstractNum w:abstractNumId="30">
    <w:nsid w:val="2CC35E0A"/>
    <w:multiLevelType w:val="hybridMultilevel"/>
    <w:tmpl w:val="017675D8"/>
    <w:lvl w:ilvl="0" w:tplc="6DEA4146">
      <w:start w:val="1"/>
      <w:numFmt w:val="decimal"/>
      <w:lvlText w:val="%1)"/>
      <w:lvlJc w:val="left"/>
      <w:pPr>
        <w:ind w:left="1473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D4632EE">
      <w:numFmt w:val="bullet"/>
      <w:lvlText w:val="•"/>
      <w:lvlJc w:val="left"/>
      <w:pPr>
        <w:ind w:left="2310" w:hanging="341"/>
      </w:pPr>
      <w:rPr>
        <w:rFonts w:hint="default"/>
        <w:lang w:val="ru-RU" w:eastAsia="ru-RU" w:bidi="ru-RU"/>
      </w:rPr>
    </w:lvl>
    <w:lvl w:ilvl="2" w:tplc="2A72B9C2">
      <w:numFmt w:val="bullet"/>
      <w:lvlText w:val="•"/>
      <w:lvlJc w:val="left"/>
      <w:pPr>
        <w:ind w:left="3141" w:hanging="341"/>
      </w:pPr>
      <w:rPr>
        <w:rFonts w:hint="default"/>
        <w:lang w:val="ru-RU" w:eastAsia="ru-RU" w:bidi="ru-RU"/>
      </w:rPr>
    </w:lvl>
    <w:lvl w:ilvl="3" w:tplc="F6D4EE9C">
      <w:numFmt w:val="bullet"/>
      <w:lvlText w:val="•"/>
      <w:lvlJc w:val="left"/>
      <w:pPr>
        <w:ind w:left="3971" w:hanging="341"/>
      </w:pPr>
      <w:rPr>
        <w:rFonts w:hint="default"/>
        <w:lang w:val="ru-RU" w:eastAsia="ru-RU" w:bidi="ru-RU"/>
      </w:rPr>
    </w:lvl>
    <w:lvl w:ilvl="4" w:tplc="70B40B3A">
      <w:numFmt w:val="bullet"/>
      <w:lvlText w:val="•"/>
      <w:lvlJc w:val="left"/>
      <w:pPr>
        <w:ind w:left="4802" w:hanging="341"/>
      </w:pPr>
      <w:rPr>
        <w:rFonts w:hint="default"/>
        <w:lang w:val="ru-RU" w:eastAsia="ru-RU" w:bidi="ru-RU"/>
      </w:rPr>
    </w:lvl>
    <w:lvl w:ilvl="5" w:tplc="06A40BAE">
      <w:numFmt w:val="bullet"/>
      <w:lvlText w:val="•"/>
      <w:lvlJc w:val="left"/>
      <w:pPr>
        <w:ind w:left="5632" w:hanging="341"/>
      </w:pPr>
      <w:rPr>
        <w:rFonts w:hint="default"/>
        <w:lang w:val="ru-RU" w:eastAsia="ru-RU" w:bidi="ru-RU"/>
      </w:rPr>
    </w:lvl>
    <w:lvl w:ilvl="6" w:tplc="4C40C76A">
      <w:numFmt w:val="bullet"/>
      <w:lvlText w:val="•"/>
      <w:lvlJc w:val="left"/>
      <w:pPr>
        <w:ind w:left="6463" w:hanging="341"/>
      </w:pPr>
      <w:rPr>
        <w:rFonts w:hint="default"/>
        <w:lang w:val="ru-RU" w:eastAsia="ru-RU" w:bidi="ru-RU"/>
      </w:rPr>
    </w:lvl>
    <w:lvl w:ilvl="7" w:tplc="DB48EB86">
      <w:numFmt w:val="bullet"/>
      <w:lvlText w:val="•"/>
      <w:lvlJc w:val="left"/>
      <w:pPr>
        <w:ind w:left="7293" w:hanging="341"/>
      </w:pPr>
      <w:rPr>
        <w:rFonts w:hint="default"/>
        <w:lang w:val="ru-RU" w:eastAsia="ru-RU" w:bidi="ru-RU"/>
      </w:rPr>
    </w:lvl>
    <w:lvl w:ilvl="8" w:tplc="175C6F22">
      <w:numFmt w:val="bullet"/>
      <w:lvlText w:val="•"/>
      <w:lvlJc w:val="left"/>
      <w:pPr>
        <w:ind w:left="8124" w:hanging="341"/>
      </w:pPr>
      <w:rPr>
        <w:rFonts w:hint="default"/>
        <w:lang w:val="ru-RU" w:eastAsia="ru-RU" w:bidi="ru-RU"/>
      </w:rPr>
    </w:lvl>
  </w:abstractNum>
  <w:abstractNum w:abstractNumId="31">
    <w:nsid w:val="2E6C24A2"/>
    <w:multiLevelType w:val="hybridMultilevel"/>
    <w:tmpl w:val="348C4BD0"/>
    <w:lvl w:ilvl="0" w:tplc="E4AA09BA">
      <w:start w:val="1"/>
      <w:numFmt w:val="decimal"/>
      <w:lvlText w:val="%1)"/>
      <w:lvlJc w:val="left"/>
      <w:pPr>
        <w:ind w:left="590" w:hanging="6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F4C79A">
      <w:numFmt w:val="bullet"/>
      <w:lvlText w:val="•"/>
      <w:lvlJc w:val="left"/>
      <w:pPr>
        <w:ind w:left="1518" w:hanging="615"/>
      </w:pPr>
      <w:rPr>
        <w:rFonts w:hint="default"/>
        <w:lang w:val="ru-RU" w:eastAsia="ru-RU" w:bidi="ru-RU"/>
      </w:rPr>
    </w:lvl>
    <w:lvl w:ilvl="2" w:tplc="0DA85898">
      <w:numFmt w:val="bullet"/>
      <w:lvlText w:val="•"/>
      <w:lvlJc w:val="left"/>
      <w:pPr>
        <w:ind w:left="2437" w:hanging="615"/>
      </w:pPr>
      <w:rPr>
        <w:rFonts w:hint="default"/>
        <w:lang w:val="ru-RU" w:eastAsia="ru-RU" w:bidi="ru-RU"/>
      </w:rPr>
    </w:lvl>
    <w:lvl w:ilvl="3" w:tplc="225A5948">
      <w:numFmt w:val="bullet"/>
      <w:lvlText w:val="•"/>
      <w:lvlJc w:val="left"/>
      <w:pPr>
        <w:ind w:left="3355" w:hanging="615"/>
      </w:pPr>
      <w:rPr>
        <w:rFonts w:hint="default"/>
        <w:lang w:val="ru-RU" w:eastAsia="ru-RU" w:bidi="ru-RU"/>
      </w:rPr>
    </w:lvl>
    <w:lvl w:ilvl="4" w:tplc="B58C6AFC">
      <w:numFmt w:val="bullet"/>
      <w:lvlText w:val="•"/>
      <w:lvlJc w:val="left"/>
      <w:pPr>
        <w:ind w:left="4274" w:hanging="615"/>
      </w:pPr>
      <w:rPr>
        <w:rFonts w:hint="default"/>
        <w:lang w:val="ru-RU" w:eastAsia="ru-RU" w:bidi="ru-RU"/>
      </w:rPr>
    </w:lvl>
    <w:lvl w:ilvl="5" w:tplc="B5088E00">
      <w:numFmt w:val="bullet"/>
      <w:lvlText w:val="•"/>
      <w:lvlJc w:val="left"/>
      <w:pPr>
        <w:ind w:left="5192" w:hanging="615"/>
      </w:pPr>
      <w:rPr>
        <w:rFonts w:hint="default"/>
        <w:lang w:val="ru-RU" w:eastAsia="ru-RU" w:bidi="ru-RU"/>
      </w:rPr>
    </w:lvl>
    <w:lvl w:ilvl="6" w:tplc="39A49298">
      <w:numFmt w:val="bullet"/>
      <w:lvlText w:val="•"/>
      <w:lvlJc w:val="left"/>
      <w:pPr>
        <w:ind w:left="6111" w:hanging="615"/>
      </w:pPr>
      <w:rPr>
        <w:rFonts w:hint="default"/>
        <w:lang w:val="ru-RU" w:eastAsia="ru-RU" w:bidi="ru-RU"/>
      </w:rPr>
    </w:lvl>
    <w:lvl w:ilvl="7" w:tplc="6606674C">
      <w:numFmt w:val="bullet"/>
      <w:lvlText w:val="•"/>
      <w:lvlJc w:val="left"/>
      <w:pPr>
        <w:ind w:left="7029" w:hanging="615"/>
      </w:pPr>
      <w:rPr>
        <w:rFonts w:hint="default"/>
        <w:lang w:val="ru-RU" w:eastAsia="ru-RU" w:bidi="ru-RU"/>
      </w:rPr>
    </w:lvl>
    <w:lvl w:ilvl="8" w:tplc="3C54E282">
      <w:numFmt w:val="bullet"/>
      <w:lvlText w:val="•"/>
      <w:lvlJc w:val="left"/>
      <w:pPr>
        <w:ind w:left="7948" w:hanging="615"/>
      </w:pPr>
      <w:rPr>
        <w:rFonts w:hint="default"/>
        <w:lang w:val="ru-RU" w:eastAsia="ru-RU" w:bidi="ru-RU"/>
      </w:rPr>
    </w:lvl>
  </w:abstractNum>
  <w:abstractNum w:abstractNumId="32">
    <w:nsid w:val="3330059A"/>
    <w:multiLevelType w:val="hybridMultilevel"/>
    <w:tmpl w:val="2E222D30"/>
    <w:lvl w:ilvl="0" w:tplc="DADCBAA2">
      <w:start w:val="1"/>
      <w:numFmt w:val="decimal"/>
      <w:lvlText w:val="%1)"/>
      <w:lvlJc w:val="left"/>
      <w:pPr>
        <w:ind w:left="590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DF6277A">
      <w:start w:val="2"/>
      <w:numFmt w:val="upperRoman"/>
      <w:lvlText w:val="%2."/>
      <w:lvlJc w:val="left"/>
      <w:pPr>
        <w:ind w:left="2673" w:hanging="326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ru-RU" w:bidi="ru-RU"/>
      </w:rPr>
    </w:lvl>
    <w:lvl w:ilvl="2" w:tplc="D7AEBEF0">
      <w:numFmt w:val="bullet"/>
      <w:lvlText w:val="•"/>
      <w:lvlJc w:val="left"/>
      <w:pPr>
        <w:ind w:left="3469" w:hanging="326"/>
      </w:pPr>
      <w:rPr>
        <w:rFonts w:hint="default"/>
        <w:lang w:val="ru-RU" w:eastAsia="ru-RU" w:bidi="ru-RU"/>
      </w:rPr>
    </w:lvl>
    <w:lvl w:ilvl="3" w:tplc="A2FABB1A">
      <w:numFmt w:val="bullet"/>
      <w:lvlText w:val="•"/>
      <w:lvlJc w:val="left"/>
      <w:pPr>
        <w:ind w:left="4259" w:hanging="326"/>
      </w:pPr>
      <w:rPr>
        <w:rFonts w:hint="default"/>
        <w:lang w:val="ru-RU" w:eastAsia="ru-RU" w:bidi="ru-RU"/>
      </w:rPr>
    </w:lvl>
    <w:lvl w:ilvl="4" w:tplc="860E265E">
      <w:numFmt w:val="bullet"/>
      <w:lvlText w:val="•"/>
      <w:lvlJc w:val="left"/>
      <w:pPr>
        <w:ind w:left="5048" w:hanging="326"/>
      </w:pPr>
      <w:rPr>
        <w:rFonts w:hint="default"/>
        <w:lang w:val="ru-RU" w:eastAsia="ru-RU" w:bidi="ru-RU"/>
      </w:rPr>
    </w:lvl>
    <w:lvl w:ilvl="5" w:tplc="27CAF046">
      <w:numFmt w:val="bullet"/>
      <w:lvlText w:val="•"/>
      <w:lvlJc w:val="left"/>
      <w:pPr>
        <w:ind w:left="5838" w:hanging="326"/>
      </w:pPr>
      <w:rPr>
        <w:rFonts w:hint="default"/>
        <w:lang w:val="ru-RU" w:eastAsia="ru-RU" w:bidi="ru-RU"/>
      </w:rPr>
    </w:lvl>
    <w:lvl w:ilvl="6" w:tplc="477E066C">
      <w:numFmt w:val="bullet"/>
      <w:lvlText w:val="•"/>
      <w:lvlJc w:val="left"/>
      <w:pPr>
        <w:ind w:left="6627" w:hanging="326"/>
      </w:pPr>
      <w:rPr>
        <w:rFonts w:hint="default"/>
        <w:lang w:val="ru-RU" w:eastAsia="ru-RU" w:bidi="ru-RU"/>
      </w:rPr>
    </w:lvl>
    <w:lvl w:ilvl="7" w:tplc="DC788C14">
      <w:numFmt w:val="bullet"/>
      <w:lvlText w:val="•"/>
      <w:lvlJc w:val="left"/>
      <w:pPr>
        <w:ind w:left="7417" w:hanging="326"/>
      </w:pPr>
      <w:rPr>
        <w:rFonts w:hint="default"/>
        <w:lang w:val="ru-RU" w:eastAsia="ru-RU" w:bidi="ru-RU"/>
      </w:rPr>
    </w:lvl>
    <w:lvl w:ilvl="8" w:tplc="8190FB1A">
      <w:numFmt w:val="bullet"/>
      <w:lvlText w:val="•"/>
      <w:lvlJc w:val="left"/>
      <w:pPr>
        <w:ind w:left="8206" w:hanging="326"/>
      </w:pPr>
      <w:rPr>
        <w:rFonts w:hint="default"/>
        <w:lang w:val="ru-RU" w:eastAsia="ru-RU" w:bidi="ru-RU"/>
      </w:rPr>
    </w:lvl>
  </w:abstractNum>
  <w:abstractNum w:abstractNumId="33">
    <w:nsid w:val="3C9A0FED"/>
    <w:multiLevelType w:val="hybridMultilevel"/>
    <w:tmpl w:val="3876522A"/>
    <w:lvl w:ilvl="0" w:tplc="958CA3F0">
      <w:start w:val="1"/>
      <w:numFmt w:val="decimal"/>
      <w:lvlText w:val="%1."/>
      <w:lvlJc w:val="left"/>
      <w:pPr>
        <w:ind w:left="590" w:hanging="7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81228EA">
      <w:start w:val="1"/>
      <w:numFmt w:val="decimal"/>
      <w:lvlText w:val="%2."/>
      <w:lvlJc w:val="left"/>
      <w:pPr>
        <w:ind w:left="4487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0DE44746">
      <w:numFmt w:val="bullet"/>
      <w:lvlText w:val="•"/>
      <w:lvlJc w:val="left"/>
      <w:pPr>
        <w:ind w:left="5069" w:hanging="283"/>
      </w:pPr>
      <w:rPr>
        <w:rFonts w:hint="default"/>
        <w:lang w:val="ru-RU" w:eastAsia="ru-RU" w:bidi="ru-RU"/>
      </w:rPr>
    </w:lvl>
    <w:lvl w:ilvl="3" w:tplc="9ADED05C">
      <w:numFmt w:val="bullet"/>
      <w:lvlText w:val="•"/>
      <w:lvlJc w:val="left"/>
      <w:pPr>
        <w:ind w:left="5659" w:hanging="283"/>
      </w:pPr>
      <w:rPr>
        <w:rFonts w:hint="default"/>
        <w:lang w:val="ru-RU" w:eastAsia="ru-RU" w:bidi="ru-RU"/>
      </w:rPr>
    </w:lvl>
    <w:lvl w:ilvl="4" w:tplc="1A884688">
      <w:numFmt w:val="bullet"/>
      <w:lvlText w:val="•"/>
      <w:lvlJc w:val="left"/>
      <w:pPr>
        <w:ind w:left="6248" w:hanging="283"/>
      </w:pPr>
      <w:rPr>
        <w:rFonts w:hint="default"/>
        <w:lang w:val="ru-RU" w:eastAsia="ru-RU" w:bidi="ru-RU"/>
      </w:rPr>
    </w:lvl>
    <w:lvl w:ilvl="5" w:tplc="50B80C76">
      <w:numFmt w:val="bullet"/>
      <w:lvlText w:val="•"/>
      <w:lvlJc w:val="left"/>
      <w:pPr>
        <w:ind w:left="6838" w:hanging="283"/>
      </w:pPr>
      <w:rPr>
        <w:rFonts w:hint="default"/>
        <w:lang w:val="ru-RU" w:eastAsia="ru-RU" w:bidi="ru-RU"/>
      </w:rPr>
    </w:lvl>
    <w:lvl w:ilvl="6" w:tplc="6158E9C0">
      <w:numFmt w:val="bullet"/>
      <w:lvlText w:val="•"/>
      <w:lvlJc w:val="left"/>
      <w:pPr>
        <w:ind w:left="7427" w:hanging="283"/>
      </w:pPr>
      <w:rPr>
        <w:rFonts w:hint="default"/>
        <w:lang w:val="ru-RU" w:eastAsia="ru-RU" w:bidi="ru-RU"/>
      </w:rPr>
    </w:lvl>
    <w:lvl w:ilvl="7" w:tplc="0A34AF84">
      <w:numFmt w:val="bullet"/>
      <w:lvlText w:val="•"/>
      <w:lvlJc w:val="left"/>
      <w:pPr>
        <w:ind w:left="8017" w:hanging="283"/>
      </w:pPr>
      <w:rPr>
        <w:rFonts w:hint="default"/>
        <w:lang w:val="ru-RU" w:eastAsia="ru-RU" w:bidi="ru-RU"/>
      </w:rPr>
    </w:lvl>
    <w:lvl w:ilvl="8" w:tplc="D6D8DA88">
      <w:numFmt w:val="bullet"/>
      <w:lvlText w:val="•"/>
      <w:lvlJc w:val="left"/>
      <w:pPr>
        <w:ind w:left="8606" w:hanging="283"/>
      </w:pPr>
      <w:rPr>
        <w:rFonts w:hint="default"/>
        <w:lang w:val="ru-RU" w:eastAsia="ru-RU" w:bidi="ru-RU"/>
      </w:rPr>
    </w:lvl>
  </w:abstractNum>
  <w:abstractNum w:abstractNumId="34">
    <w:nsid w:val="4E310538"/>
    <w:multiLevelType w:val="hybridMultilevel"/>
    <w:tmpl w:val="EF8EBEB8"/>
    <w:lvl w:ilvl="0" w:tplc="1434929C">
      <w:start w:val="1"/>
      <w:numFmt w:val="decimal"/>
      <w:lvlText w:val="%1."/>
      <w:lvlJc w:val="left"/>
      <w:pPr>
        <w:ind w:left="801" w:hanging="21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736C9B0">
      <w:numFmt w:val="bullet"/>
      <w:lvlText w:val="•"/>
      <w:lvlJc w:val="left"/>
      <w:pPr>
        <w:ind w:left="1698" w:hanging="211"/>
      </w:pPr>
      <w:rPr>
        <w:rFonts w:hint="default"/>
        <w:lang w:val="ru-RU" w:eastAsia="ru-RU" w:bidi="ru-RU"/>
      </w:rPr>
    </w:lvl>
    <w:lvl w:ilvl="2" w:tplc="1040D956">
      <w:numFmt w:val="bullet"/>
      <w:lvlText w:val="•"/>
      <w:lvlJc w:val="left"/>
      <w:pPr>
        <w:ind w:left="2597" w:hanging="211"/>
      </w:pPr>
      <w:rPr>
        <w:rFonts w:hint="default"/>
        <w:lang w:val="ru-RU" w:eastAsia="ru-RU" w:bidi="ru-RU"/>
      </w:rPr>
    </w:lvl>
    <w:lvl w:ilvl="3" w:tplc="6D5CCD56">
      <w:numFmt w:val="bullet"/>
      <w:lvlText w:val="•"/>
      <w:lvlJc w:val="left"/>
      <w:pPr>
        <w:ind w:left="3495" w:hanging="211"/>
      </w:pPr>
      <w:rPr>
        <w:rFonts w:hint="default"/>
        <w:lang w:val="ru-RU" w:eastAsia="ru-RU" w:bidi="ru-RU"/>
      </w:rPr>
    </w:lvl>
    <w:lvl w:ilvl="4" w:tplc="011003F2">
      <w:numFmt w:val="bullet"/>
      <w:lvlText w:val="•"/>
      <w:lvlJc w:val="left"/>
      <w:pPr>
        <w:ind w:left="4394" w:hanging="211"/>
      </w:pPr>
      <w:rPr>
        <w:rFonts w:hint="default"/>
        <w:lang w:val="ru-RU" w:eastAsia="ru-RU" w:bidi="ru-RU"/>
      </w:rPr>
    </w:lvl>
    <w:lvl w:ilvl="5" w:tplc="D8AA92EC">
      <w:numFmt w:val="bullet"/>
      <w:lvlText w:val="•"/>
      <w:lvlJc w:val="left"/>
      <w:pPr>
        <w:ind w:left="5292" w:hanging="211"/>
      </w:pPr>
      <w:rPr>
        <w:rFonts w:hint="default"/>
        <w:lang w:val="ru-RU" w:eastAsia="ru-RU" w:bidi="ru-RU"/>
      </w:rPr>
    </w:lvl>
    <w:lvl w:ilvl="6" w:tplc="FF5AE3E0">
      <w:numFmt w:val="bullet"/>
      <w:lvlText w:val="•"/>
      <w:lvlJc w:val="left"/>
      <w:pPr>
        <w:ind w:left="6191" w:hanging="211"/>
      </w:pPr>
      <w:rPr>
        <w:rFonts w:hint="default"/>
        <w:lang w:val="ru-RU" w:eastAsia="ru-RU" w:bidi="ru-RU"/>
      </w:rPr>
    </w:lvl>
    <w:lvl w:ilvl="7" w:tplc="A1AE041A">
      <w:numFmt w:val="bullet"/>
      <w:lvlText w:val="•"/>
      <w:lvlJc w:val="left"/>
      <w:pPr>
        <w:ind w:left="7089" w:hanging="211"/>
      </w:pPr>
      <w:rPr>
        <w:rFonts w:hint="default"/>
        <w:lang w:val="ru-RU" w:eastAsia="ru-RU" w:bidi="ru-RU"/>
      </w:rPr>
    </w:lvl>
    <w:lvl w:ilvl="8" w:tplc="92343D54">
      <w:numFmt w:val="bullet"/>
      <w:lvlText w:val="•"/>
      <w:lvlJc w:val="left"/>
      <w:pPr>
        <w:ind w:left="7988" w:hanging="211"/>
      </w:pPr>
      <w:rPr>
        <w:rFonts w:hint="default"/>
        <w:lang w:val="ru-RU" w:eastAsia="ru-RU" w:bidi="ru-RU"/>
      </w:rPr>
    </w:lvl>
  </w:abstractNum>
  <w:abstractNum w:abstractNumId="35">
    <w:nsid w:val="51EA4D78"/>
    <w:multiLevelType w:val="multilevel"/>
    <w:tmpl w:val="6292D382"/>
    <w:lvl w:ilvl="0">
      <w:start w:val="2"/>
      <w:numFmt w:val="decimal"/>
      <w:lvlText w:val="%1"/>
      <w:lvlJc w:val="left"/>
      <w:pPr>
        <w:ind w:left="590" w:hanging="53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53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810" w:hanging="11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55" w:hanging="11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11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11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11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11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1108"/>
      </w:pPr>
      <w:rPr>
        <w:rFonts w:hint="default"/>
        <w:lang w:val="ru-RU" w:eastAsia="ru-RU" w:bidi="ru-RU"/>
      </w:rPr>
    </w:lvl>
  </w:abstractNum>
  <w:abstractNum w:abstractNumId="36">
    <w:nsid w:val="5CFC6780"/>
    <w:multiLevelType w:val="hybridMultilevel"/>
    <w:tmpl w:val="E9AC114C"/>
    <w:lvl w:ilvl="0" w:tplc="0B5E5996">
      <w:start w:val="1"/>
      <w:numFmt w:val="decimal"/>
      <w:lvlText w:val="%1)"/>
      <w:lvlJc w:val="left"/>
      <w:pPr>
        <w:ind w:left="1536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4FC91F6">
      <w:numFmt w:val="bullet"/>
      <w:lvlText w:val="•"/>
      <w:lvlJc w:val="left"/>
      <w:pPr>
        <w:ind w:left="2364" w:hanging="404"/>
      </w:pPr>
      <w:rPr>
        <w:rFonts w:hint="default"/>
        <w:lang w:val="ru-RU" w:eastAsia="ru-RU" w:bidi="ru-RU"/>
      </w:rPr>
    </w:lvl>
    <w:lvl w:ilvl="2" w:tplc="2DA8DD00">
      <w:numFmt w:val="bullet"/>
      <w:lvlText w:val="•"/>
      <w:lvlJc w:val="left"/>
      <w:pPr>
        <w:ind w:left="3189" w:hanging="404"/>
      </w:pPr>
      <w:rPr>
        <w:rFonts w:hint="default"/>
        <w:lang w:val="ru-RU" w:eastAsia="ru-RU" w:bidi="ru-RU"/>
      </w:rPr>
    </w:lvl>
    <w:lvl w:ilvl="3" w:tplc="0E04F98A">
      <w:numFmt w:val="bullet"/>
      <w:lvlText w:val="•"/>
      <w:lvlJc w:val="left"/>
      <w:pPr>
        <w:ind w:left="4013" w:hanging="404"/>
      </w:pPr>
      <w:rPr>
        <w:rFonts w:hint="default"/>
        <w:lang w:val="ru-RU" w:eastAsia="ru-RU" w:bidi="ru-RU"/>
      </w:rPr>
    </w:lvl>
    <w:lvl w:ilvl="4" w:tplc="E1E0DFFE">
      <w:numFmt w:val="bullet"/>
      <w:lvlText w:val="•"/>
      <w:lvlJc w:val="left"/>
      <w:pPr>
        <w:ind w:left="4838" w:hanging="404"/>
      </w:pPr>
      <w:rPr>
        <w:rFonts w:hint="default"/>
        <w:lang w:val="ru-RU" w:eastAsia="ru-RU" w:bidi="ru-RU"/>
      </w:rPr>
    </w:lvl>
    <w:lvl w:ilvl="5" w:tplc="AAE0050A">
      <w:numFmt w:val="bullet"/>
      <w:lvlText w:val="•"/>
      <w:lvlJc w:val="left"/>
      <w:pPr>
        <w:ind w:left="5662" w:hanging="404"/>
      </w:pPr>
      <w:rPr>
        <w:rFonts w:hint="default"/>
        <w:lang w:val="ru-RU" w:eastAsia="ru-RU" w:bidi="ru-RU"/>
      </w:rPr>
    </w:lvl>
    <w:lvl w:ilvl="6" w:tplc="A656B8A8">
      <w:numFmt w:val="bullet"/>
      <w:lvlText w:val="•"/>
      <w:lvlJc w:val="left"/>
      <w:pPr>
        <w:ind w:left="6487" w:hanging="404"/>
      </w:pPr>
      <w:rPr>
        <w:rFonts w:hint="default"/>
        <w:lang w:val="ru-RU" w:eastAsia="ru-RU" w:bidi="ru-RU"/>
      </w:rPr>
    </w:lvl>
    <w:lvl w:ilvl="7" w:tplc="9B9C1594">
      <w:numFmt w:val="bullet"/>
      <w:lvlText w:val="•"/>
      <w:lvlJc w:val="left"/>
      <w:pPr>
        <w:ind w:left="7311" w:hanging="404"/>
      </w:pPr>
      <w:rPr>
        <w:rFonts w:hint="default"/>
        <w:lang w:val="ru-RU" w:eastAsia="ru-RU" w:bidi="ru-RU"/>
      </w:rPr>
    </w:lvl>
    <w:lvl w:ilvl="8" w:tplc="3C32D6C8">
      <w:numFmt w:val="bullet"/>
      <w:lvlText w:val="•"/>
      <w:lvlJc w:val="left"/>
      <w:pPr>
        <w:ind w:left="8136" w:hanging="404"/>
      </w:pPr>
      <w:rPr>
        <w:rFonts w:hint="default"/>
        <w:lang w:val="ru-RU" w:eastAsia="ru-RU" w:bidi="ru-RU"/>
      </w:rPr>
    </w:lvl>
  </w:abstractNum>
  <w:abstractNum w:abstractNumId="37">
    <w:nsid w:val="5D543817"/>
    <w:multiLevelType w:val="hybridMultilevel"/>
    <w:tmpl w:val="2F7C24E0"/>
    <w:lvl w:ilvl="0" w:tplc="FF9EDBF8">
      <w:numFmt w:val="bullet"/>
      <w:lvlText w:val="-"/>
      <w:lvlJc w:val="left"/>
      <w:pPr>
        <w:ind w:left="59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AC45FC4">
      <w:numFmt w:val="bullet"/>
      <w:lvlText w:val="•"/>
      <w:lvlJc w:val="left"/>
      <w:pPr>
        <w:ind w:left="1518" w:hanging="188"/>
      </w:pPr>
      <w:rPr>
        <w:rFonts w:hint="default"/>
        <w:lang w:val="ru-RU" w:eastAsia="ru-RU" w:bidi="ru-RU"/>
      </w:rPr>
    </w:lvl>
    <w:lvl w:ilvl="2" w:tplc="5E821E72">
      <w:numFmt w:val="bullet"/>
      <w:lvlText w:val="•"/>
      <w:lvlJc w:val="left"/>
      <w:pPr>
        <w:ind w:left="2437" w:hanging="188"/>
      </w:pPr>
      <w:rPr>
        <w:rFonts w:hint="default"/>
        <w:lang w:val="ru-RU" w:eastAsia="ru-RU" w:bidi="ru-RU"/>
      </w:rPr>
    </w:lvl>
    <w:lvl w:ilvl="3" w:tplc="4BEAAF0A">
      <w:numFmt w:val="bullet"/>
      <w:lvlText w:val="•"/>
      <w:lvlJc w:val="left"/>
      <w:pPr>
        <w:ind w:left="3355" w:hanging="188"/>
      </w:pPr>
      <w:rPr>
        <w:rFonts w:hint="default"/>
        <w:lang w:val="ru-RU" w:eastAsia="ru-RU" w:bidi="ru-RU"/>
      </w:rPr>
    </w:lvl>
    <w:lvl w:ilvl="4" w:tplc="B658033C">
      <w:numFmt w:val="bullet"/>
      <w:lvlText w:val="•"/>
      <w:lvlJc w:val="left"/>
      <w:pPr>
        <w:ind w:left="4274" w:hanging="188"/>
      </w:pPr>
      <w:rPr>
        <w:rFonts w:hint="default"/>
        <w:lang w:val="ru-RU" w:eastAsia="ru-RU" w:bidi="ru-RU"/>
      </w:rPr>
    </w:lvl>
    <w:lvl w:ilvl="5" w:tplc="7DC0C060">
      <w:numFmt w:val="bullet"/>
      <w:lvlText w:val="•"/>
      <w:lvlJc w:val="left"/>
      <w:pPr>
        <w:ind w:left="5192" w:hanging="188"/>
      </w:pPr>
      <w:rPr>
        <w:rFonts w:hint="default"/>
        <w:lang w:val="ru-RU" w:eastAsia="ru-RU" w:bidi="ru-RU"/>
      </w:rPr>
    </w:lvl>
    <w:lvl w:ilvl="6" w:tplc="C652ED70">
      <w:numFmt w:val="bullet"/>
      <w:lvlText w:val="•"/>
      <w:lvlJc w:val="left"/>
      <w:pPr>
        <w:ind w:left="6111" w:hanging="188"/>
      </w:pPr>
      <w:rPr>
        <w:rFonts w:hint="default"/>
        <w:lang w:val="ru-RU" w:eastAsia="ru-RU" w:bidi="ru-RU"/>
      </w:rPr>
    </w:lvl>
    <w:lvl w:ilvl="7" w:tplc="9B36D106">
      <w:numFmt w:val="bullet"/>
      <w:lvlText w:val="•"/>
      <w:lvlJc w:val="left"/>
      <w:pPr>
        <w:ind w:left="7029" w:hanging="188"/>
      </w:pPr>
      <w:rPr>
        <w:rFonts w:hint="default"/>
        <w:lang w:val="ru-RU" w:eastAsia="ru-RU" w:bidi="ru-RU"/>
      </w:rPr>
    </w:lvl>
    <w:lvl w:ilvl="8" w:tplc="7BD6302A">
      <w:numFmt w:val="bullet"/>
      <w:lvlText w:val="•"/>
      <w:lvlJc w:val="left"/>
      <w:pPr>
        <w:ind w:left="7948" w:hanging="188"/>
      </w:pPr>
      <w:rPr>
        <w:rFonts w:hint="default"/>
        <w:lang w:val="ru-RU" w:eastAsia="ru-RU" w:bidi="ru-RU"/>
      </w:rPr>
    </w:lvl>
  </w:abstractNum>
  <w:abstractNum w:abstractNumId="38">
    <w:nsid w:val="66842ED8"/>
    <w:multiLevelType w:val="hybridMultilevel"/>
    <w:tmpl w:val="85CEB354"/>
    <w:lvl w:ilvl="0" w:tplc="4EFC6CA6">
      <w:start w:val="1"/>
      <w:numFmt w:val="decimal"/>
      <w:lvlText w:val="%1)"/>
      <w:lvlJc w:val="left"/>
      <w:pPr>
        <w:ind w:left="590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C45AEE">
      <w:numFmt w:val="bullet"/>
      <w:lvlText w:val="•"/>
      <w:lvlJc w:val="left"/>
      <w:pPr>
        <w:ind w:left="1518" w:hanging="413"/>
      </w:pPr>
      <w:rPr>
        <w:rFonts w:hint="default"/>
        <w:lang w:val="ru-RU" w:eastAsia="ru-RU" w:bidi="ru-RU"/>
      </w:rPr>
    </w:lvl>
    <w:lvl w:ilvl="2" w:tplc="FA2AB67C">
      <w:numFmt w:val="bullet"/>
      <w:lvlText w:val="•"/>
      <w:lvlJc w:val="left"/>
      <w:pPr>
        <w:ind w:left="2437" w:hanging="413"/>
      </w:pPr>
      <w:rPr>
        <w:rFonts w:hint="default"/>
        <w:lang w:val="ru-RU" w:eastAsia="ru-RU" w:bidi="ru-RU"/>
      </w:rPr>
    </w:lvl>
    <w:lvl w:ilvl="3" w:tplc="4F7EE832">
      <w:numFmt w:val="bullet"/>
      <w:lvlText w:val="•"/>
      <w:lvlJc w:val="left"/>
      <w:pPr>
        <w:ind w:left="3355" w:hanging="413"/>
      </w:pPr>
      <w:rPr>
        <w:rFonts w:hint="default"/>
        <w:lang w:val="ru-RU" w:eastAsia="ru-RU" w:bidi="ru-RU"/>
      </w:rPr>
    </w:lvl>
    <w:lvl w:ilvl="4" w:tplc="68C84DEE">
      <w:numFmt w:val="bullet"/>
      <w:lvlText w:val="•"/>
      <w:lvlJc w:val="left"/>
      <w:pPr>
        <w:ind w:left="4274" w:hanging="413"/>
      </w:pPr>
      <w:rPr>
        <w:rFonts w:hint="default"/>
        <w:lang w:val="ru-RU" w:eastAsia="ru-RU" w:bidi="ru-RU"/>
      </w:rPr>
    </w:lvl>
    <w:lvl w:ilvl="5" w:tplc="F2A8CB22">
      <w:numFmt w:val="bullet"/>
      <w:lvlText w:val="•"/>
      <w:lvlJc w:val="left"/>
      <w:pPr>
        <w:ind w:left="5192" w:hanging="413"/>
      </w:pPr>
      <w:rPr>
        <w:rFonts w:hint="default"/>
        <w:lang w:val="ru-RU" w:eastAsia="ru-RU" w:bidi="ru-RU"/>
      </w:rPr>
    </w:lvl>
    <w:lvl w:ilvl="6" w:tplc="9432B03A">
      <w:numFmt w:val="bullet"/>
      <w:lvlText w:val="•"/>
      <w:lvlJc w:val="left"/>
      <w:pPr>
        <w:ind w:left="6111" w:hanging="413"/>
      </w:pPr>
      <w:rPr>
        <w:rFonts w:hint="default"/>
        <w:lang w:val="ru-RU" w:eastAsia="ru-RU" w:bidi="ru-RU"/>
      </w:rPr>
    </w:lvl>
    <w:lvl w:ilvl="7" w:tplc="52E45CD0">
      <w:numFmt w:val="bullet"/>
      <w:lvlText w:val="•"/>
      <w:lvlJc w:val="left"/>
      <w:pPr>
        <w:ind w:left="7029" w:hanging="413"/>
      </w:pPr>
      <w:rPr>
        <w:rFonts w:hint="default"/>
        <w:lang w:val="ru-RU" w:eastAsia="ru-RU" w:bidi="ru-RU"/>
      </w:rPr>
    </w:lvl>
    <w:lvl w:ilvl="8" w:tplc="1116D4C2">
      <w:numFmt w:val="bullet"/>
      <w:lvlText w:val="•"/>
      <w:lvlJc w:val="left"/>
      <w:pPr>
        <w:ind w:left="7948" w:hanging="413"/>
      </w:pPr>
      <w:rPr>
        <w:rFonts w:hint="default"/>
        <w:lang w:val="ru-RU" w:eastAsia="ru-RU" w:bidi="ru-RU"/>
      </w:rPr>
    </w:lvl>
  </w:abstractNum>
  <w:abstractNum w:abstractNumId="39">
    <w:nsid w:val="68206288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0">
    <w:nsid w:val="71581C66"/>
    <w:multiLevelType w:val="hybridMultilevel"/>
    <w:tmpl w:val="48541DD8"/>
    <w:lvl w:ilvl="0" w:tplc="2CE0DBBC">
      <w:start w:val="1"/>
      <w:numFmt w:val="decimal"/>
      <w:lvlText w:val="%1)"/>
      <w:lvlJc w:val="left"/>
      <w:pPr>
        <w:ind w:left="590" w:hanging="4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532E2FA">
      <w:numFmt w:val="bullet"/>
      <w:lvlText w:val="•"/>
      <w:lvlJc w:val="left"/>
      <w:pPr>
        <w:ind w:left="1518" w:hanging="499"/>
      </w:pPr>
      <w:rPr>
        <w:rFonts w:hint="default"/>
        <w:lang w:val="ru-RU" w:eastAsia="ru-RU" w:bidi="ru-RU"/>
      </w:rPr>
    </w:lvl>
    <w:lvl w:ilvl="2" w:tplc="0D6C49D0">
      <w:numFmt w:val="bullet"/>
      <w:lvlText w:val="•"/>
      <w:lvlJc w:val="left"/>
      <w:pPr>
        <w:ind w:left="2437" w:hanging="499"/>
      </w:pPr>
      <w:rPr>
        <w:rFonts w:hint="default"/>
        <w:lang w:val="ru-RU" w:eastAsia="ru-RU" w:bidi="ru-RU"/>
      </w:rPr>
    </w:lvl>
    <w:lvl w:ilvl="3" w:tplc="03B6D03C">
      <w:numFmt w:val="bullet"/>
      <w:lvlText w:val="•"/>
      <w:lvlJc w:val="left"/>
      <w:pPr>
        <w:ind w:left="3355" w:hanging="499"/>
      </w:pPr>
      <w:rPr>
        <w:rFonts w:hint="default"/>
        <w:lang w:val="ru-RU" w:eastAsia="ru-RU" w:bidi="ru-RU"/>
      </w:rPr>
    </w:lvl>
    <w:lvl w:ilvl="4" w:tplc="3FC4A2B8">
      <w:numFmt w:val="bullet"/>
      <w:lvlText w:val="•"/>
      <w:lvlJc w:val="left"/>
      <w:pPr>
        <w:ind w:left="4274" w:hanging="499"/>
      </w:pPr>
      <w:rPr>
        <w:rFonts w:hint="default"/>
        <w:lang w:val="ru-RU" w:eastAsia="ru-RU" w:bidi="ru-RU"/>
      </w:rPr>
    </w:lvl>
    <w:lvl w:ilvl="5" w:tplc="138C5382">
      <w:numFmt w:val="bullet"/>
      <w:lvlText w:val="•"/>
      <w:lvlJc w:val="left"/>
      <w:pPr>
        <w:ind w:left="5192" w:hanging="499"/>
      </w:pPr>
      <w:rPr>
        <w:rFonts w:hint="default"/>
        <w:lang w:val="ru-RU" w:eastAsia="ru-RU" w:bidi="ru-RU"/>
      </w:rPr>
    </w:lvl>
    <w:lvl w:ilvl="6" w:tplc="1214F168">
      <w:numFmt w:val="bullet"/>
      <w:lvlText w:val="•"/>
      <w:lvlJc w:val="left"/>
      <w:pPr>
        <w:ind w:left="6111" w:hanging="499"/>
      </w:pPr>
      <w:rPr>
        <w:rFonts w:hint="default"/>
        <w:lang w:val="ru-RU" w:eastAsia="ru-RU" w:bidi="ru-RU"/>
      </w:rPr>
    </w:lvl>
    <w:lvl w:ilvl="7" w:tplc="ECEA9576">
      <w:numFmt w:val="bullet"/>
      <w:lvlText w:val="•"/>
      <w:lvlJc w:val="left"/>
      <w:pPr>
        <w:ind w:left="7029" w:hanging="499"/>
      </w:pPr>
      <w:rPr>
        <w:rFonts w:hint="default"/>
        <w:lang w:val="ru-RU" w:eastAsia="ru-RU" w:bidi="ru-RU"/>
      </w:rPr>
    </w:lvl>
    <w:lvl w:ilvl="8" w:tplc="4BE64A3A">
      <w:numFmt w:val="bullet"/>
      <w:lvlText w:val="•"/>
      <w:lvlJc w:val="left"/>
      <w:pPr>
        <w:ind w:left="7948" w:hanging="499"/>
      </w:pPr>
      <w:rPr>
        <w:rFonts w:hint="default"/>
        <w:lang w:val="ru-RU" w:eastAsia="ru-RU" w:bidi="ru-RU"/>
      </w:rPr>
    </w:lvl>
  </w:abstractNum>
  <w:abstractNum w:abstractNumId="41">
    <w:nsid w:val="7223079F"/>
    <w:multiLevelType w:val="hybridMultilevel"/>
    <w:tmpl w:val="30244D4C"/>
    <w:lvl w:ilvl="0" w:tplc="BE1CC780">
      <w:start w:val="1"/>
      <w:numFmt w:val="decimal"/>
      <w:lvlText w:val="%1)"/>
      <w:lvlJc w:val="left"/>
      <w:pPr>
        <w:ind w:left="59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EF63DC2">
      <w:numFmt w:val="bullet"/>
      <w:lvlText w:val="•"/>
      <w:lvlJc w:val="left"/>
      <w:pPr>
        <w:ind w:left="1518" w:hanging="346"/>
      </w:pPr>
      <w:rPr>
        <w:rFonts w:hint="default"/>
        <w:lang w:val="ru-RU" w:eastAsia="ru-RU" w:bidi="ru-RU"/>
      </w:rPr>
    </w:lvl>
    <w:lvl w:ilvl="2" w:tplc="D0A626D6">
      <w:numFmt w:val="bullet"/>
      <w:lvlText w:val="•"/>
      <w:lvlJc w:val="left"/>
      <w:pPr>
        <w:ind w:left="2437" w:hanging="346"/>
      </w:pPr>
      <w:rPr>
        <w:rFonts w:hint="default"/>
        <w:lang w:val="ru-RU" w:eastAsia="ru-RU" w:bidi="ru-RU"/>
      </w:rPr>
    </w:lvl>
    <w:lvl w:ilvl="3" w:tplc="2FAE70FE">
      <w:numFmt w:val="bullet"/>
      <w:lvlText w:val="•"/>
      <w:lvlJc w:val="left"/>
      <w:pPr>
        <w:ind w:left="3355" w:hanging="346"/>
      </w:pPr>
      <w:rPr>
        <w:rFonts w:hint="default"/>
        <w:lang w:val="ru-RU" w:eastAsia="ru-RU" w:bidi="ru-RU"/>
      </w:rPr>
    </w:lvl>
    <w:lvl w:ilvl="4" w:tplc="58A6737A">
      <w:numFmt w:val="bullet"/>
      <w:lvlText w:val="•"/>
      <w:lvlJc w:val="left"/>
      <w:pPr>
        <w:ind w:left="4274" w:hanging="346"/>
      </w:pPr>
      <w:rPr>
        <w:rFonts w:hint="default"/>
        <w:lang w:val="ru-RU" w:eastAsia="ru-RU" w:bidi="ru-RU"/>
      </w:rPr>
    </w:lvl>
    <w:lvl w:ilvl="5" w:tplc="8256BFFA">
      <w:numFmt w:val="bullet"/>
      <w:lvlText w:val="•"/>
      <w:lvlJc w:val="left"/>
      <w:pPr>
        <w:ind w:left="5192" w:hanging="346"/>
      </w:pPr>
      <w:rPr>
        <w:rFonts w:hint="default"/>
        <w:lang w:val="ru-RU" w:eastAsia="ru-RU" w:bidi="ru-RU"/>
      </w:rPr>
    </w:lvl>
    <w:lvl w:ilvl="6" w:tplc="630C3EBC">
      <w:numFmt w:val="bullet"/>
      <w:lvlText w:val="•"/>
      <w:lvlJc w:val="left"/>
      <w:pPr>
        <w:ind w:left="6111" w:hanging="346"/>
      </w:pPr>
      <w:rPr>
        <w:rFonts w:hint="default"/>
        <w:lang w:val="ru-RU" w:eastAsia="ru-RU" w:bidi="ru-RU"/>
      </w:rPr>
    </w:lvl>
    <w:lvl w:ilvl="7" w:tplc="1F3238D4">
      <w:numFmt w:val="bullet"/>
      <w:lvlText w:val="•"/>
      <w:lvlJc w:val="left"/>
      <w:pPr>
        <w:ind w:left="7029" w:hanging="346"/>
      </w:pPr>
      <w:rPr>
        <w:rFonts w:hint="default"/>
        <w:lang w:val="ru-RU" w:eastAsia="ru-RU" w:bidi="ru-RU"/>
      </w:rPr>
    </w:lvl>
    <w:lvl w:ilvl="8" w:tplc="A05A1B80">
      <w:numFmt w:val="bullet"/>
      <w:lvlText w:val="•"/>
      <w:lvlJc w:val="left"/>
      <w:pPr>
        <w:ind w:left="7948" w:hanging="346"/>
      </w:pPr>
      <w:rPr>
        <w:rFonts w:hint="default"/>
        <w:lang w:val="ru-RU" w:eastAsia="ru-RU" w:bidi="ru-RU"/>
      </w:rPr>
    </w:lvl>
  </w:abstractNum>
  <w:abstractNum w:abstractNumId="42">
    <w:nsid w:val="75FF11F9"/>
    <w:multiLevelType w:val="hybridMultilevel"/>
    <w:tmpl w:val="7DBCF49A"/>
    <w:lvl w:ilvl="0" w:tplc="5A5CF6B6">
      <w:start w:val="1"/>
      <w:numFmt w:val="decimal"/>
      <w:lvlText w:val="%1."/>
      <w:lvlJc w:val="left"/>
      <w:pPr>
        <w:ind w:left="590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58C45AA">
      <w:numFmt w:val="bullet"/>
      <w:lvlText w:val="•"/>
      <w:lvlJc w:val="left"/>
      <w:pPr>
        <w:ind w:left="1518" w:hanging="374"/>
      </w:pPr>
      <w:rPr>
        <w:rFonts w:hint="default"/>
        <w:lang w:val="ru-RU" w:eastAsia="ru-RU" w:bidi="ru-RU"/>
      </w:rPr>
    </w:lvl>
    <w:lvl w:ilvl="2" w:tplc="FB5CADDA">
      <w:numFmt w:val="bullet"/>
      <w:lvlText w:val="•"/>
      <w:lvlJc w:val="left"/>
      <w:pPr>
        <w:ind w:left="2437" w:hanging="374"/>
      </w:pPr>
      <w:rPr>
        <w:rFonts w:hint="default"/>
        <w:lang w:val="ru-RU" w:eastAsia="ru-RU" w:bidi="ru-RU"/>
      </w:rPr>
    </w:lvl>
    <w:lvl w:ilvl="3" w:tplc="104442E4">
      <w:numFmt w:val="bullet"/>
      <w:lvlText w:val="•"/>
      <w:lvlJc w:val="left"/>
      <w:pPr>
        <w:ind w:left="3355" w:hanging="374"/>
      </w:pPr>
      <w:rPr>
        <w:rFonts w:hint="default"/>
        <w:lang w:val="ru-RU" w:eastAsia="ru-RU" w:bidi="ru-RU"/>
      </w:rPr>
    </w:lvl>
    <w:lvl w:ilvl="4" w:tplc="93941F28">
      <w:numFmt w:val="bullet"/>
      <w:lvlText w:val="•"/>
      <w:lvlJc w:val="left"/>
      <w:pPr>
        <w:ind w:left="4274" w:hanging="374"/>
      </w:pPr>
      <w:rPr>
        <w:rFonts w:hint="default"/>
        <w:lang w:val="ru-RU" w:eastAsia="ru-RU" w:bidi="ru-RU"/>
      </w:rPr>
    </w:lvl>
    <w:lvl w:ilvl="5" w:tplc="9FE002DA">
      <w:numFmt w:val="bullet"/>
      <w:lvlText w:val="•"/>
      <w:lvlJc w:val="left"/>
      <w:pPr>
        <w:ind w:left="5192" w:hanging="374"/>
      </w:pPr>
      <w:rPr>
        <w:rFonts w:hint="default"/>
        <w:lang w:val="ru-RU" w:eastAsia="ru-RU" w:bidi="ru-RU"/>
      </w:rPr>
    </w:lvl>
    <w:lvl w:ilvl="6" w:tplc="9F5E4996">
      <w:numFmt w:val="bullet"/>
      <w:lvlText w:val="•"/>
      <w:lvlJc w:val="left"/>
      <w:pPr>
        <w:ind w:left="6111" w:hanging="374"/>
      </w:pPr>
      <w:rPr>
        <w:rFonts w:hint="default"/>
        <w:lang w:val="ru-RU" w:eastAsia="ru-RU" w:bidi="ru-RU"/>
      </w:rPr>
    </w:lvl>
    <w:lvl w:ilvl="7" w:tplc="60529E5E">
      <w:numFmt w:val="bullet"/>
      <w:lvlText w:val="•"/>
      <w:lvlJc w:val="left"/>
      <w:pPr>
        <w:ind w:left="7029" w:hanging="374"/>
      </w:pPr>
      <w:rPr>
        <w:rFonts w:hint="default"/>
        <w:lang w:val="ru-RU" w:eastAsia="ru-RU" w:bidi="ru-RU"/>
      </w:rPr>
    </w:lvl>
    <w:lvl w:ilvl="8" w:tplc="F486688E">
      <w:numFmt w:val="bullet"/>
      <w:lvlText w:val="•"/>
      <w:lvlJc w:val="left"/>
      <w:pPr>
        <w:ind w:left="7948" w:hanging="374"/>
      </w:pPr>
      <w:rPr>
        <w:rFonts w:hint="default"/>
        <w:lang w:val="ru-RU" w:eastAsia="ru-RU" w:bidi="ru-RU"/>
      </w:rPr>
    </w:lvl>
  </w:abstractNum>
  <w:abstractNum w:abstractNumId="43">
    <w:nsid w:val="7B5719F5"/>
    <w:multiLevelType w:val="hybridMultilevel"/>
    <w:tmpl w:val="FC86334C"/>
    <w:lvl w:ilvl="0" w:tplc="6540C800">
      <w:start w:val="1"/>
      <w:numFmt w:val="decimal"/>
      <w:lvlText w:val="%1."/>
      <w:lvlJc w:val="left"/>
      <w:pPr>
        <w:ind w:left="532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68DFFE">
      <w:numFmt w:val="bullet"/>
      <w:lvlText w:val="•"/>
      <w:lvlJc w:val="left"/>
      <w:pPr>
        <w:ind w:left="1468" w:hanging="394"/>
      </w:pPr>
      <w:rPr>
        <w:rFonts w:hint="default"/>
        <w:lang w:val="ru-RU" w:eastAsia="en-US" w:bidi="ar-SA"/>
      </w:rPr>
    </w:lvl>
    <w:lvl w:ilvl="2" w:tplc="902C7D42">
      <w:numFmt w:val="bullet"/>
      <w:lvlText w:val="•"/>
      <w:lvlJc w:val="left"/>
      <w:pPr>
        <w:ind w:left="2397" w:hanging="394"/>
      </w:pPr>
      <w:rPr>
        <w:rFonts w:hint="default"/>
        <w:lang w:val="ru-RU" w:eastAsia="en-US" w:bidi="ar-SA"/>
      </w:rPr>
    </w:lvl>
    <w:lvl w:ilvl="3" w:tplc="CFFCB754">
      <w:numFmt w:val="bullet"/>
      <w:lvlText w:val="•"/>
      <w:lvlJc w:val="left"/>
      <w:pPr>
        <w:ind w:left="3325" w:hanging="394"/>
      </w:pPr>
      <w:rPr>
        <w:rFonts w:hint="default"/>
        <w:lang w:val="ru-RU" w:eastAsia="en-US" w:bidi="ar-SA"/>
      </w:rPr>
    </w:lvl>
    <w:lvl w:ilvl="4" w:tplc="B492B622">
      <w:numFmt w:val="bullet"/>
      <w:lvlText w:val="•"/>
      <w:lvlJc w:val="left"/>
      <w:pPr>
        <w:ind w:left="4254" w:hanging="394"/>
      </w:pPr>
      <w:rPr>
        <w:rFonts w:hint="default"/>
        <w:lang w:val="ru-RU" w:eastAsia="en-US" w:bidi="ar-SA"/>
      </w:rPr>
    </w:lvl>
    <w:lvl w:ilvl="5" w:tplc="B3CC439C">
      <w:numFmt w:val="bullet"/>
      <w:lvlText w:val="•"/>
      <w:lvlJc w:val="left"/>
      <w:pPr>
        <w:ind w:left="5182" w:hanging="394"/>
      </w:pPr>
      <w:rPr>
        <w:rFonts w:hint="default"/>
        <w:lang w:val="ru-RU" w:eastAsia="en-US" w:bidi="ar-SA"/>
      </w:rPr>
    </w:lvl>
    <w:lvl w:ilvl="6" w:tplc="071ADB62">
      <w:numFmt w:val="bullet"/>
      <w:lvlText w:val="•"/>
      <w:lvlJc w:val="left"/>
      <w:pPr>
        <w:ind w:left="6111" w:hanging="394"/>
      </w:pPr>
      <w:rPr>
        <w:rFonts w:hint="default"/>
        <w:lang w:val="ru-RU" w:eastAsia="en-US" w:bidi="ar-SA"/>
      </w:rPr>
    </w:lvl>
    <w:lvl w:ilvl="7" w:tplc="F12853EA">
      <w:numFmt w:val="bullet"/>
      <w:lvlText w:val="•"/>
      <w:lvlJc w:val="left"/>
      <w:pPr>
        <w:ind w:left="7039" w:hanging="394"/>
      </w:pPr>
      <w:rPr>
        <w:rFonts w:hint="default"/>
        <w:lang w:val="ru-RU" w:eastAsia="en-US" w:bidi="ar-SA"/>
      </w:rPr>
    </w:lvl>
    <w:lvl w:ilvl="8" w:tplc="AEBAA1D6">
      <w:numFmt w:val="bullet"/>
      <w:lvlText w:val="•"/>
      <w:lvlJc w:val="left"/>
      <w:pPr>
        <w:ind w:left="7968" w:hanging="394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34"/>
  </w:num>
  <w:num w:numId="3">
    <w:abstractNumId w:val="21"/>
  </w:num>
  <w:num w:numId="4">
    <w:abstractNumId w:val="28"/>
  </w:num>
  <w:num w:numId="5">
    <w:abstractNumId w:val="40"/>
  </w:num>
  <w:num w:numId="6">
    <w:abstractNumId w:val="22"/>
  </w:num>
  <w:num w:numId="7">
    <w:abstractNumId w:val="24"/>
  </w:num>
  <w:num w:numId="8">
    <w:abstractNumId w:val="41"/>
  </w:num>
  <w:num w:numId="9">
    <w:abstractNumId w:val="31"/>
  </w:num>
  <w:num w:numId="10">
    <w:abstractNumId w:val="25"/>
  </w:num>
  <w:num w:numId="11">
    <w:abstractNumId w:val="38"/>
  </w:num>
  <w:num w:numId="12">
    <w:abstractNumId w:val="36"/>
  </w:num>
  <w:num w:numId="13">
    <w:abstractNumId w:val="30"/>
  </w:num>
  <w:num w:numId="14">
    <w:abstractNumId w:val="20"/>
  </w:num>
  <w:num w:numId="15">
    <w:abstractNumId w:val="35"/>
  </w:num>
  <w:num w:numId="16">
    <w:abstractNumId w:val="32"/>
  </w:num>
  <w:num w:numId="17">
    <w:abstractNumId w:val="37"/>
  </w:num>
  <w:num w:numId="18">
    <w:abstractNumId w:val="27"/>
  </w:num>
  <w:num w:numId="19">
    <w:abstractNumId w:val="33"/>
  </w:num>
  <w:num w:numId="20">
    <w:abstractNumId w:val="43"/>
  </w:num>
  <w:num w:numId="21">
    <w:abstractNumId w:val="23"/>
  </w:num>
  <w:num w:numId="22">
    <w:abstractNumId w:val="29"/>
  </w:num>
  <w:num w:numId="23">
    <w:abstractNumId w:val="26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7"/>
  </w:num>
  <w:num w:numId="32">
    <w:abstractNumId w:val="8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19"/>
  </w:num>
  <w:num w:numId="44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4454E"/>
    <w:rsid w:val="000310BD"/>
    <w:rsid w:val="00054F7A"/>
    <w:rsid w:val="000F64FE"/>
    <w:rsid w:val="00114620"/>
    <w:rsid w:val="0012480A"/>
    <w:rsid w:val="00166AD2"/>
    <w:rsid w:val="00176A5D"/>
    <w:rsid w:val="00181C63"/>
    <w:rsid w:val="001B234D"/>
    <w:rsid w:val="001D1C90"/>
    <w:rsid w:val="0024525A"/>
    <w:rsid w:val="002508B1"/>
    <w:rsid w:val="002C1EF2"/>
    <w:rsid w:val="002C7FFC"/>
    <w:rsid w:val="002D35B7"/>
    <w:rsid w:val="003000BB"/>
    <w:rsid w:val="003455E8"/>
    <w:rsid w:val="00362E8A"/>
    <w:rsid w:val="003B5773"/>
    <w:rsid w:val="003D281B"/>
    <w:rsid w:val="003E340F"/>
    <w:rsid w:val="003E511F"/>
    <w:rsid w:val="004665C3"/>
    <w:rsid w:val="00486E7C"/>
    <w:rsid w:val="004B260A"/>
    <w:rsid w:val="00501644"/>
    <w:rsid w:val="00513729"/>
    <w:rsid w:val="00520CA1"/>
    <w:rsid w:val="00555A00"/>
    <w:rsid w:val="005772BE"/>
    <w:rsid w:val="005913D8"/>
    <w:rsid w:val="005A6D75"/>
    <w:rsid w:val="005B6088"/>
    <w:rsid w:val="005C39C0"/>
    <w:rsid w:val="0060171D"/>
    <w:rsid w:val="006A2AED"/>
    <w:rsid w:val="006C2A1E"/>
    <w:rsid w:val="006C3EAF"/>
    <w:rsid w:val="007905F8"/>
    <w:rsid w:val="007D46C6"/>
    <w:rsid w:val="00833FF4"/>
    <w:rsid w:val="00835771"/>
    <w:rsid w:val="008667F0"/>
    <w:rsid w:val="00895C40"/>
    <w:rsid w:val="008A46D6"/>
    <w:rsid w:val="008A53C6"/>
    <w:rsid w:val="008B388F"/>
    <w:rsid w:val="008D147C"/>
    <w:rsid w:val="00962157"/>
    <w:rsid w:val="009A4979"/>
    <w:rsid w:val="009D7239"/>
    <w:rsid w:val="009E2B56"/>
    <w:rsid w:val="00A4454E"/>
    <w:rsid w:val="00A45F39"/>
    <w:rsid w:val="00A639CD"/>
    <w:rsid w:val="00A70D17"/>
    <w:rsid w:val="00AB3BD0"/>
    <w:rsid w:val="00AC1159"/>
    <w:rsid w:val="00B20F91"/>
    <w:rsid w:val="00B364D3"/>
    <w:rsid w:val="00B3708C"/>
    <w:rsid w:val="00B5509C"/>
    <w:rsid w:val="00B603A3"/>
    <w:rsid w:val="00B9664C"/>
    <w:rsid w:val="00CD43E0"/>
    <w:rsid w:val="00D203B5"/>
    <w:rsid w:val="00D47090"/>
    <w:rsid w:val="00D718DE"/>
    <w:rsid w:val="00DD3F84"/>
    <w:rsid w:val="00E16587"/>
    <w:rsid w:val="00E17A21"/>
    <w:rsid w:val="00EA2B43"/>
    <w:rsid w:val="00EC5287"/>
    <w:rsid w:val="00EE71D3"/>
    <w:rsid w:val="00F006A5"/>
    <w:rsid w:val="00F36882"/>
    <w:rsid w:val="00F53D3A"/>
    <w:rsid w:val="00F623AD"/>
    <w:rsid w:val="00FA0CE2"/>
    <w:rsid w:val="00FB392C"/>
    <w:rsid w:val="00FC7D94"/>
    <w:rsid w:val="00FF1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  <o:rules v:ext="edit">
        <o:r id="V:Rule14" type="connector" idref="#_x0000_s1093"/>
        <o:r id="V:Rule15" type="connector" idref="#_x0000_s1087"/>
        <o:r id="V:Rule16" type="connector" idref="#_x0000_s1099"/>
        <o:r id="V:Rule17" type="connector" idref="#_x0000_s1089"/>
        <o:r id="V:Rule18" type="connector" idref="#_x0000_s1102"/>
        <o:r id="V:Rule19" type="connector" idref="#_x0000_s1105"/>
        <o:r id="V:Rule20" type="connector" idref="#_x0000_s1098"/>
        <o:r id="V:Rule21" type="connector" idref="#_x0000_s1094"/>
        <o:r id="V:Rule22" type="connector" idref="#_x0000_s1083"/>
        <o:r id="V:Rule23" type="connector" idref="#_x0000_s1081"/>
        <o:r id="V:Rule24" type="connector" idref="#_x0000_s1097"/>
        <o:r id="V:Rule25" type="connector" idref="#_x0000_s1104"/>
        <o:r id="V:Rule26" type="connector" idref="#_x0000_s10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54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paragraph" w:styleId="1">
    <w:name w:val="heading 1"/>
    <w:basedOn w:val="a"/>
    <w:link w:val="10"/>
    <w:uiPriority w:val="1"/>
    <w:qFormat/>
    <w:rsid w:val="00A4454E"/>
    <w:pPr>
      <w:ind w:left="5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A4454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4454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4454E"/>
    <w:pPr>
      <w:ind w:left="590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1"/>
    <w:rsid w:val="00A4454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A4454E"/>
    <w:pPr>
      <w:ind w:left="590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A4454E"/>
  </w:style>
  <w:style w:type="paragraph" w:customStyle="1" w:styleId="11">
    <w:name w:val="Заголовок 11"/>
    <w:basedOn w:val="a"/>
    <w:uiPriority w:val="1"/>
    <w:qFormat/>
    <w:rsid w:val="00A4454E"/>
    <w:pPr>
      <w:ind w:left="662"/>
      <w:outlineLvl w:val="1"/>
    </w:pPr>
    <w:rPr>
      <w:b/>
      <w:bCs/>
      <w:sz w:val="28"/>
      <w:szCs w:val="28"/>
      <w:lang w:eastAsia="en-US" w:bidi="ar-SA"/>
    </w:rPr>
  </w:style>
  <w:style w:type="character" w:customStyle="1" w:styleId="5">
    <w:name w:val="Основной текст (5)_"/>
    <w:link w:val="51"/>
    <w:uiPriority w:val="99"/>
    <w:rsid w:val="00A4454E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4454E"/>
    <w:pPr>
      <w:shd w:val="clear" w:color="auto" w:fill="FFFFFF"/>
      <w:autoSpaceDE/>
      <w:autoSpaceDN/>
      <w:spacing w:line="274" w:lineRule="exact"/>
      <w:jc w:val="center"/>
    </w:pPr>
    <w:rPr>
      <w:rFonts w:ascii="Arial" w:eastAsia="Calibri" w:hAnsi="Arial" w:cs="Arial"/>
      <w:b/>
      <w:bCs/>
      <w:i/>
      <w:iCs/>
      <w:sz w:val="23"/>
      <w:szCs w:val="23"/>
      <w:lang w:eastAsia="en-US" w:bidi="ar-SA"/>
    </w:rPr>
  </w:style>
  <w:style w:type="character" w:styleId="a6">
    <w:name w:val="Hyperlink"/>
    <w:uiPriority w:val="99"/>
    <w:rsid w:val="00A4454E"/>
    <w:rPr>
      <w:color w:val="0066CC"/>
      <w:u w:val="single"/>
    </w:rPr>
  </w:style>
  <w:style w:type="character" w:customStyle="1" w:styleId="3">
    <w:name w:val="Заголовок №3_"/>
    <w:link w:val="31"/>
    <w:uiPriority w:val="99"/>
    <w:rsid w:val="00A4454E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A4454E"/>
    <w:pPr>
      <w:shd w:val="clear" w:color="auto" w:fill="FFFFFF"/>
      <w:autoSpaceDE/>
      <w:autoSpaceDN/>
      <w:spacing w:after="300" w:line="240" w:lineRule="atLeast"/>
      <w:ind w:hanging="8800"/>
      <w:jc w:val="right"/>
      <w:outlineLvl w:val="2"/>
    </w:pPr>
    <w:rPr>
      <w:rFonts w:ascii="Arial" w:eastAsia="Calibri" w:hAnsi="Arial" w:cs="Arial"/>
      <w:b/>
      <w:bCs/>
      <w:i/>
      <w:iCs/>
      <w:sz w:val="23"/>
      <w:szCs w:val="23"/>
      <w:lang w:eastAsia="en-US" w:bidi="ar-SA"/>
    </w:rPr>
  </w:style>
  <w:style w:type="character" w:customStyle="1" w:styleId="UnresolvedMention">
    <w:name w:val="Unresolved Mention"/>
    <w:uiPriority w:val="99"/>
    <w:semiHidden/>
    <w:unhideWhenUsed/>
    <w:rsid w:val="00A4454E"/>
    <w:rPr>
      <w:color w:val="605E5C"/>
      <w:shd w:val="clear" w:color="auto" w:fill="E1DFDD"/>
    </w:rPr>
  </w:style>
  <w:style w:type="character" w:customStyle="1" w:styleId="department-title">
    <w:name w:val="department-title"/>
    <w:basedOn w:val="a0"/>
    <w:rsid w:val="00A4454E"/>
  </w:style>
  <w:style w:type="character" w:customStyle="1" w:styleId="a7">
    <w:name w:val="Гипертекстовая ссылка"/>
    <w:uiPriority w:val="99"/>
    <w:rsid w:val="00A4454E"/>
    <w:rPr>
      <w:color w:val="106BBE"/>
    </w:rPr>
  </w:style>
  <w:style w:type="character" w:customStyle="1" w:styleId="a8">
    <w:name w:val="Основной текст + Малые прописные"/>
    <w:uiPriority w:val="99"/>
    <w:rsid w:val="00A4454E"/>
    <w:rPr>
      <w:rFonts w:ascii="Arial" w:eastAsia="Times New Roman" w:hAnsi="Arial" w:cs="Arial"/>
      <w:smallCaps/>
      <w:sz w:val="23"/>
      <w:szCs w:val="23"/>
      <w:u w:val="none"/>
      <w:lang w:val="ru-RU" w:eastAsia="ru-RU" w:bidi="ru-RU"/>
    </w:rPr>
  </w:style>
  <w:style w:type="character" w:customStyle="1" w:styleId="a9">
    <w:name w:val="Основной текст + Полужирный"/>
    <w:uiPriority w:val="99"/>
    <w:rsid w:val="00A4454E"/>
    <w:rPr>
      <w:rFonts w:ascii="Arial" w:eastAsia="Times New Roman" w:hAnsi="Arial" w:cs="Arial"/>
      <w:b/>
      <w:bCs/>
      <w:sz w:val="23"/>
      <w:szCs w:val="23"/>
      <w:u w:val="none"/>
      <w:lang w:val="ru-RU" w:eastAsia="ru-RU" w:bidi="ru-RU"/>
    </w:rPr>
  </w:style>
  <w:style w:type="character" w:customStyle="1" w:styleId="12">
    <w:name w:val="Основной текст Знак1"/>
    <w:uiPriority w:val="99"/>
    <w:locked/>
    <w:rsid w:val="00A4454E"/>
    <w:rPr>
      <w:rFonts w:ascii="Arial" w:hAnsi="Arial" w:cs="Arial"/>
      <w:sz w:val="23"/>
      <w:szCs w:val="23"/>
      <w:u w:val="none"/>
    </w:rPr>
  </w:style>
  <w:style w:type="paragraph" w:customStyle="1" w:styleId="consplusnormal">
    <w:name w:val="consplusnormal"/>
    <w:basedOn w:val="a"/>
    <w:rsid w:val="00A4454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30">
    <w:name w:val="Основной текст (3)_"/>
    <w:link w:val="310"/>
    <w:uiPriority w:val="99"/>
    <w:locked/>
    <w:rsid w:val="00A4454E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A4454E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A4454E"/>
    <w:pPr>
      <w:shd w:val="clear" w:color="auto" w:fill="FFFFFF"/>
      <w:autoSpaceDE/>
      <w:autoSpaceDN/>
      <w:spacing w:line="384" w:lineRule="exact"/>
      <w:jc w:val="center"/>
    </w:pPr>
    <w:rPr>
      <w:rFonts w:ascii="Arial" w:eastAsia="Calibri" w:hAnsi="Arial" w:cs="Arial"/>
      <w:b/>
      <w:bCs/>
      <w:sz w:val="23"/>
      <w:szCs w:val="23"/>
      <w:lang w:eastAsia="en-US" w:bidi="ar-SA"/>
    </w:rPr>
  </w:style>
  <w:style w:type="paragraph" w:customStyle="1" w:styleId="61">
    <w:name w:val="Основной текст (6)1"/>
    <w:basedOn w:val="a"/>
    <w:link w:val="6"/>
    <w:uiPriority w:val="99"/>
    <w:rsid w:val="00A4454E"/>
    <w:pPr>
      <w:shd w:val="clear" w:color="auto" w:fill="FFFFFF"/>
      <w:autoSpaceDE/>
      <w:autoSpaceDN/>
      <w:spacing w:before="540" w:line="274" w:lineRule="exact"/>
      <w:jc w:val="center"/>
    </w:pPr>
    <w:rPr>
      <w:rFonts w:ascii="Arial" w:eastAsia="Calibri" w:hAnsi="Arial" w:cs="Arial"/>
      <w:i/>
      <w:iCs/>
      <w:sz w:val="23"/>
      <w:szCs w:val="23"/>
      <w:lang w:eastAsia="en-US" w:bidi="ar-SA"/>
    </w:rPr>
  </w:style>
  <w:style w:type="character" w:customStyle="1" w:styleId="2">
    <w:name w:val="Подпись к таблице (2)_"/>
    <w:link w:val="21"/>
    <w:uiPriority w:val="99"/>
    <w:locked/>
    <w:rsid w:val="00A4454E"/>
    <w:rPr>
      <w:rFonts w:ascii="Arial" w:hAnsi="Arial" w:cs="Arial"/>
      <w:sz w:val="23"/>
      <w:szCs w:val="23"/>
      <w:shd w:val="clear" w:color="auto" w:fill="FFFFFF"/>
    </w:rPr>
  </w:style>
  <w:style w:type="paragraph" w:customStyle="1" w:styleId="21">
    <w:name w:val="Подпись к таблице (2)1"/>
    <w:basedOn w:val="a"/>
    <w:link w:val="2"/>
    <w:uiPriority w:val="99"/>
    <w:rsid w:val="00A4454E"/>
    <w:pPr>
      <w:shd w:val="clear" w:color="auto" w:fill="FFFFFF"/>
      <w:autoSpaceDE/>
      <w:autoSpaceDN/>
      <w:spacing w:line="240" w:lineRule="atLeast"/>
    </w:pPr>
    <w:rPr>
      <w:rFonts w:ascii="Arial" w:eastAsia="Calibri" w:hAnsi="Arial" w:cs="Arial"/>
      <w:sz w:val="23"/>
      <w:szCs w:val="23"/>
      <w:lang w:eastAsia="en-US" w:bidi="ar-SA"/>
    </w:rPr>
  </w:style>
  <w:style w:type="character" w:customStyle="1" w:styleId="32">
    <w:name w:val="Заголовок №3"/>
    <w:uiPriority w:val="99"/>
    <w:rsid w:val="00A4454E"/>
    <w:rPr>
      <w:rFonts w:ascii="Arial" w:hAnsi="Arial" w:cs="Arial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A4454E"/>
  </w:style>
  <w:style w:type="paragraph" w:styleId="aa">
    <w:name w:val="Balloon Text"/>
    <w:basedOn w:val="a"/>
    <w:link w:val="ab"/>
    <w:uiPriority w:val="99"/>
    <w:semiHidden/>
    <w:unhideWhenUsed/>
    <w:rsid w:val="00A445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4454E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c">
    <w:name w:val="Normal (Web)"/>
    <w:basedOn w:val="a"/>
    <w:uiPriority w:val="99"/>
    <w:unhideWhenUsed/>
    <w:rsid w:val="0096215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ad">
    <w:name w:val="Нормальный (таблица)"/>
    <w:basedOn w:val="a"/>
    <w:next w:val="a"/>
    <w:rsid w:val="005772BE"/>
    <w:pPr>
      <w:adjustRightInd w:val="0"/>
      <w:jc w:val="both"/>
    </w:pPr>
    <w:rPr>
      <w:rFonts w:ascii="Times New Roman CYR" w:hAnsi="Times New Roman CYR" w:cs="Times New Roman CYR"/>
      <w:sz w:val="24"/>
      <w:szCs w:val="24"/>
      <w:lang w:bidi="ar-SA"/>
    </w:rPr>
  </w:style>
  <w:style w:type="paragraph" w:customStyle="1" w:styleId="ae">
    <w:name w:val="Прижатый влево"/>
    <w:basedOn w:val="a"/>
    <w:next w:val="a"/>
    <w:uiPriority w:val="99"/>
    <w:rsid w:val="005772BE"/>
    <w:pPr>
      <w:adjustRightInd w:val="0"/>
    </w:pPr>
    <w:rPr>
      <w:rFonts w:ascii="Times New Roman CYR" w:hAnsi="Times New Roman CYR" w:cs="Times New Roman CYR"/>
      <w:sz w:val="24"/>
      <w:szCs w:val="24"/>
      <w:lang w:bidi="ar-SA"/>
    </w:rPr>
  </w:style>
  <w:style w:type="table" w:styleId="af">
    <w:name w:val="Table Grid"/>
    <w:basedOn w:val="a1"/>
    <w:uiPriority w:val="59"/>
    <w:rsid w:val="0024525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6C3EA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0">
    <w:name w:val="ConsPlusNormal"/>
    <w:link w:val="ConsPlusNormal1"/>
    <w:rsid w:val="005913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"/>
    <w:link w:val="ConsPlusNormal0"/>
    <w:locked/>
    <w:rsid w:val="005913D8"/>
    <w:rPr>
      <w:rFonts w:ascii="Arial" w:eastAsia="Times New Roman" w:hAnsi="Arial" w:cs="Arial"/>
    </w:rPr>
  </w:style>
  <w:style w:type="character" w:customStyle="1" w:styleId="FontStyle12">
    <w:name w:val="Font Style12"/>
    <w:rsid w:val="005913D8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f0">
    <w:name w:val="header"/>
    <w:basedOn w:val="a"/>
    <w:link w:val="af1"/>
    <w:uiPriority w:val="99"/>
    <w:semiHidden/>
    <w:unhideWhenUsed/>
    <w:rsid w:val="005913D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913D8"/>
    <w:rPr>
      <w:rFonts w:ascii="Times New Roman" w:eastAsia="Times New Roman" w:hAnsi="Times New Roman"/>
      <w:sz w:val="22"/>
      <w:szCs w:val="22"/>
      <w:lang w:bidi="ru-RU"/>
    </w:rPr>
  </w:style>
  <w:style w:type="paragraph" w:styleId="af2">
    <w:name w:val="footer"/>
    <w:basedOn w:val="a"/>
    <w:link w:val="af3"/>
    <w:uiPriority w:val="99"/>
    <w:semiHidden/>
    <w:unhideWhenUsed/>
    <w:rsid w:val="005913D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5913D8"/>
    <w:rPr>
      <w:rFonts w:ascii="Times New Roman" w:eastAsia="Times New Roman" w:hAnsi="Times New Roman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_______.ru,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3399976FCF52E018DF3F7EA9EAB01932&amp;req=doc&amp;base=LAW&amp;n=321522&amp;dst=43&amp;fld=134&amp;date=26.09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29</Pages>
  <Words>11726</Words>
  <Characters>66842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78412</CharactersWithSpaces>
  <SharedDoc>false</SharedDoc>
  <HLinks>
    <vt:vector size="24" baseType="variant">
      <vt:variant>
        <vt:i4>7143483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https://login.consultant.ru/link/?rnd=3399976FCF52E018DF3F7EA9EAB01932&amp;req=doc&amp;base=LAW&amp;n=321522&amp;dst=43&amp;fld=134&amp;date=26.09.2019</vt:lpwstr>
      </vt:variant>
      <vt:variant>
        <vt:lpwstr/>
      </vt:variant>
      <vt:variant>
        <vt:i4>1769507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7667725</vt:i4>
      </vt:variant>
      <vt:variant>
        <vt:i4>3</vt:i4>
      </vt:variant>
      <vt:variant>
        <vt:i4>0</vt:i4>
      </vt:variant>
      <vt:variant>
        <vt:i4>5</vt:i4>
      </vt:variant>
      <vt:variant>
        <vt:lpwstr>http://_______.ru,/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SemiglasovaOV</cp:lastModifiedBy>
  <cp:revision>7</cp:revision>
  <dcterms:created xsi:type="dcterms:W3CDTF">2020-07-20T09:21:00Z</dcterms:created>
  <dcterms:modified xsi:type="dcterms:W3CDTF">2020-07-23T09:03:00Z</dcterms:modified>
</cp:coreProperties>
</file>