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278" w:rsidRPr="00975278" w:rsidRDefault="00975278" w:rsidP="0097527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75278">
        <w:rPr>
          <w:rFonts w:ascii="Times New Roman" w:hAnsi="Times New Roman" w:cs="Times New Roman"/>
          <w:b/>
          <w:bCs/>
          <w:sz w:val="26"/>
          <w:szCs w:val="26"/>
        </w:rPr>
        <w:t>РОССИЙСКАЯ ФЕДЕРАЦИЯ</w:t>
      </w:r>
    </w:p>
    <w:p w:rsidR="00975278" w:rsidRPr="00975278" w:rsidRDefault="00975278" w:rsidP="00975278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75278">
        <w:rPr>
          <w:rFonts w:ascii="Times New Roman" w:hAnsi="Times New Roman" w:cs="Times New Roman"/>
          <w:b/>
          <w:bCs/>
          <w:sz w:val="26"/>
          <w:szCs w:val="26"/>
        </w:rPr>
        <w:t>АДМИНИСТРАЦИЯ ТРУБЧЕВСКОГО МУНИЦИПАЛЬНОГО РАЙОНА</w:t>
      </w:r>
    </w:p>
    <w:p w:rsidR="00975278" w:rsidRPr="00975278" w:rsidRDefault="0029412D" w:rsidP="0097527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975278" w:rsidRPr="00975278" w:rsidRDefault="00975278" w:rsidP="00975278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75278">
        <w:rPr>
          <w:rFonts w:ascii="Times New Roman" w:hAnsi="Times New Roman" w:cs="Times New Roman"/>
          <w:b/>
          <w:bCs/>
          <w:sz w:val="36"/>
          <w:szCs w:val="36"/>
        </w:rPr>
        <w:t>П О С Т А Н О В Л Е Н И Е</w:t>
      </w:r>
    </w:p>
    <w:p w:rsidR="00975278" w:rsidRPr="00975278" w:rsidRDefault="00791FE3" w:rsidP="003D6020">
      <w:pPr>
        <w:tabs>
          <w:tab w:val="left" w:pos="789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81BA0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975278" w:rsidRPr="003D6020" w:rsidRDefault="00975278" w:rsidP="003D6020">
      <w:pPr>
        <w:tabs>
          <w:tab w:val="left" w:pos="778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t>от ________2020 г. № ______</w:t>
      </w:r>
      <w:r w:rsidRPr="003D6020">
        <w:rPr>
          <w:rFonts w:ascii="Times New Roman" w:hAnsi="Times New Roman" w:cs="Times New Roman"/>
          <w:sz w:val="26"/>
          <w:szCs w:val="26"/>
        </w:rPr>
        <w:tab/>
      </w:r>
      <w:r w:rsidR="00057246">
        <w:rPr>
          <w:rFonts w:ascii="Times New Roman" w:hAnsi="Times New Roman" w:cs="Times New Roman"/>
          <w:sz w:val="26"/>
          <w:szCs w:val="26"/>
        </w:rPr>
        <w:t xml:space="preserve"> ПРОЕКТ</w:t>
      </w:r>
    </w:p>
    <w:p w:rsidR="00975278" w:rsidRPr="003D6020" w:rsidRDefault="00975278" w:rsidP="003D60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t>г.Трубчевск</w:t>
      </w:r>
    </w:p>
    <w:p w:rsidR="00975278" w:rsidRPr="003D6020" w:rsidRDefault="00975278" w:rsidP="003D60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75278" w:rsidRPr="003D6020" w:rsidRDefault="00975278" w:rsidP="003D60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</w:t>
      </w:r>
    </w:p>
    <w:p w:rsidR="00F72921" w:rsidRPr="003D6020" w:rsidRDefault="00975278" w:rsidP="003D60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Pr="003D602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D6020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</w:p>
    <w:p w:rsidR="00975278" w:rsidRPr="003D6020" w:rsidRDefault="00975278" w:rsidP="003D60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t>района</w:t>
      </w:r>
      <w:r w:rsidR="00F72921" w:rsidRPr="003D6020">
        <w:rPr>
          <w:rFonts w:ascii="Times New Roman" w:hAnsi="Times New Roman" w:cs="Times New Roman"/>
          <w:sz w:val="26"/>
          <w:szCs w:val="26"/>
        </w:rPr>
        <w:t xml:space="preserve"> </w:t>
      </w:r>
      <w:r w:rsidRPr="003D6020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</w:t>
      </w:r>
    </w:p>
    <w:p w:rsidR="00F72921" w:rsidRPr="003D6020" w:rsidRDefault="00975278" w:rsidP="003D6020">
      <w:pPr>
        <w:spacing w:after="0" w:line="240" w:lineRule="auto"/>
        <w:rPr>
          <w:rFonts w:ascii="Times New Roman" w:hAnsi="Times New Roman" w:cs="Times New Roman"/>
          <w:snapToGrid w:val="0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«</w:t>
      </w:r>
      <w:r w:rsidR="00F72921" w:rsidRPr="003D6020">
        <w:rPr>
          <w:rFonts w:ascii="Times New Roman" w:hAnsi="Times New Roman" w:cs="Times New Roman"/>
          <w:snapToGrid w:val="0"/>
          <w:sz w:val="26"/>
          <w:szCs w:val="26"/>
        </w:rPr>
        <w:t xml:space="preserve">Выдача разрешения на установку и эксплуатацию </w:t>
      </w:r>
    </w:p>
    <w:p w:rsidR="00F72921" w:rsidRPr="003D6020" w:rsidRDefault="00F72921" w:rsidP="003D6020">
      <w:pPr>
        <w:spacing w:after="0" w:line="240" w:lineRule="auto"/>
        <w:rPr>
          <w:rFonts w:ascii="Times New Roman" w:hAnsi="Times New Roman" w:cs="Times New Roman"/>
          <w:snapToGrid w:val="0"/>
          <w:sz w:val="26"/>
          <w:szCs w:val="26"/>
        </w:rPr>
      </w:pPr>
      <w:r w:rsidRPr="003D6020">
        <w:rPr>
          <w:rFonts w:ascii="Times New Roman" w:hAnsi="Times New Roman" w:cs="Times New Roman"/>
          <w:snapToGrid w:val="0"/>
          <w:sz w:val="26"/>
          <w:szCs w:val="26"/>
        </w:rPr>
        <w:t xml:space="preserve">рекламных конструкций, аннулирование раннее </w:t>
      </w:r>
    </w:p>
    <w:p w:rsidR="00F72921" w:rsidRPr="003D6020" w:rsidRDefault="00F72921" w:rsidP="003D6020">
      <w:pPr>
        <w:spacing w:after="0" w:line="240" w:lineRule="auto"/>
        <w:rPr>
          <w:rFonts w:ascii="Times New Roman" w:hAnsi="Times New Roman" w:cs="Times New Roman"/>
          <w:snapToGrid w:val="0"/>
          <w:sz w:val="26"/>
          <w:szCs w:val="26"/>
        </w:rPr>
      </w:pPr>
      <w:r w:rsidRPr="003D6020">
        <w:rPr>
          <w:rFonts w:ascii="Times New Roman" w:hAnsi="Times New Roman" w:cs="Times New Roman"/>
          <w:snapToGrid w:val="0"/>
          <w:sz w:val="26"/>
          <w:szCs w:val="26"/>
        </w:rPr>
        <w:t xml:space="preserve">выданных разрешений" на территории </w:t>
      </w:r>
      <w:proofErr w:type="spellStart"/>
      <w:r w:rsidRPr="003D6020">
        <w:rPr>
          <w:rFonts w:ascii="Times New Roman" w:hAnsi="Times New Roman" w:cs="Times New Roman"/>
          <w:snapToGrid w:val="0"/>
          <w:sz w:val="26"/>
          <w:szCs w:val="26"/>
        </w:rPr>
        <w:t>Трубчевского</w:t>
      </w:r>
      <w:proofErr w:type="spellEnd"/>
      <w:r w:rsidRPr="003D6020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</w:p>
    <w:p w:rsidR="00975278" w:rsidRPr="003D6020" w:rsidRDefault="00F72921" w:rsidP="003D602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napToGrid w:val="0"/>
          <w:sz w:val="26"/>
          <w:szCs w:val="26"/>
        </w:rPr>
        <w:t>муниципального района</w:t>
      </w:r>
    </w:p>
    <w:p w:rsidR="00975278" w:rsidRPr="003D6020" w:rsidRDefault="00975278" w:rsidP="003D6020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975278" w:rsidRPr="003D6020" w:rsidRDefault="00975278" w:rsidP="003D60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pacing w:val="4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</w:t>
      </w:r>
      <w:r w:rsidRPr="003D6020">
        <w:rPr>
          <w:rFonts w:ascii="Times New Roman" w:hAnsi="Times New Roman" w:cs="Times New Roman"/>
          <w:spacing w:val="11"/>
          <w:sz w:val="26"/>
          <w:szCs w:val="26"/>
        </w:rPr>
        <w:t xml:space="preserve">Федерации», Федеральным </w:t>
      </w:r>
      <w:r w:rsidRPr="003D6020">
        <w:rPr>
          <w:rFonts w:ascii="Times New Roman" w:hAnsi="Times New Roman" w:cs="Times New Roman"/>
          <w:sz w:val="26"/>
          <w:szCs w:val="26"/>
        </w:rPr>
        <w:t>законом от 27.07.2010 № 210-ФЗ «Об организации</w:t>
      </w:r>
      <w:r w:rsidRPr="003D6020">
        <w:rPr>
          <w:rFonts w:ascii="Times New Roman" w:hAnsi="Times New Roman" w:cs="Times New Roman"/>
          <w:spacing w:val="7"/>
          <w:sz w:val="26"/>
          <w:szCs w:val="26"/>
        </w:rPr>
        <w:t xml:space="preserve"> предоставления государственных и муниципальных услуг», </w:t>
      </w:r>
      <w:r w:rsidRPr="003D6020">
        <w:rPr>
          <w:rFonts w:ascii="Times New Roman" w:hAnsi="Times New Roman" w:cs="Times New Roman"/>
          <w:sz w:val="26"/>
          <w:szCs w:val="26"/>
        </w:rPr>
        <w:t xml:space="preserve">Положением об администрации </w:t>
      </w:r>
      <w:proofErr w:type="spellStart"/>
      <w:r w:rsidRPr="003D602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D6020">
        <w:rPr>
          <w:rFonts w:ascii="Times New Roman" w:hAnsi="Times New Roman" w:cs="Times New Roman"/>
          <w:sz w:val="26"/>
          <w:szCs w:val="26"/>
        </w:rPr>
        <w:t xml:space="preserve"> муниципального района, </w:t>
      </w:r>
      <w:r w:rsidRPr="003D6020">
        <w:rPr>
          <w:rFonts w:ascii="Times New Roman" w:eastAsia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Pr="003D6020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3D6020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от 31.08.2018 № 651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</w:t>
      </w:r>
      <w:r w:rsidR="0085460B" w:rsidRPr="003D6020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75278" w:rsidRPr="003D6020" w:rsidRDefault="00975278" w:rsidP="003D60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54"/>
          <w:sz w:val="26"/>
          <w:szCs w:val="26"/>
        </w:rPr>
      </w:pPr>
      <w:r w:rsidRPr="003D6020">
        <w:rPr>
          <w:rFonts w:ascii="Times New Roman" w:hAnsi="Times New Roman" w:cs="Times New Roman"/>
          <w:spacing w:val="54"/>
          <w:sz w:val="26"/>
          <w:szCs w:val="26"/>
        </w:rPr>
        <w:t>ПОСТАНОВЛЯЮ:</w:t>
      </w:r>
    </w:p>
    <w:p w:rsidR="00F72921" w:rsidRPr="003D6020" w:rsidRDefault="00F72921" w:rsidP="003D602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pacing w:val="2"/>
          <w:sz w:val="26"/>
          <w:szCs w:val="26"/>
        </w:rPr>
        <w:t xml:space="preserve">           </w:t>
      </w:r>
      <w:r w:rsidR="00975278" w:rsidRPr="003D6020">
        <w:rPr>
          <w:rFonts w:ascii="Times New Roman" w:hAnsi="Times New Roman" w:cs="Times New Roman"/>
          <w:spacing w:val="2"/>
          <w:sz w:val="26"/>
          <w:szCs w:val="26"/>
        </w:rPr>
        <w:t>1.</w:t>
      </w:r>
      <w:r w:rsidR="0085460B" w:rsidRPr="003D6020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Pr="003D6020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975278" w:rsidRPr="003D6020">
        <w:rPr>
          <w:rFonts w:ascii="Times New Roman" w:hAnsi="Times New Roman" w:cs="Times New Roman"/>
          <w:spacing w:val="2"/>
          <w:sz w:val="26"/>
          <w:szCs w:val="26"/>
        </w:rPr>
        <w:t xml:space="preserve">Утвердить прилагаемый административный регламент </w:t>
      </w:r>
      <w:r w:rsidRPr="003D6020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F72921" w:rsidRPr="003D6020" w:rsidRDefault="00975278" w:rsidP="003D6020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proofErr w:type="spellStart"/>
      <w:r w:rsidRPr="003D602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D602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3D6020">
        <w:rPr>
          <w:rFonts w:ascii="Times New Roman" w:hAnsi="Times New Roman" w:cs="Times New Roman"/>
          <w:spacing w:val="2"/>
          <w:sz w:val="26"/>
          <w:szCs w:val="26"/>
        </w:rPr>
        <w:t xml:space="preserve"> предоставления </w:t>
      </w:r>
      <w:r w:rsidRPr="003D6020">
        <w:rPr>
          <w:rFonts w:ascii="Times New Roman" w:hAnsi="Times New Roman" w:cs="Times New Roman"/>
          <w:sz w:val="26"/>
          <w:szCs w:val="26"/>
        </w:rPr>
        <w:t xml:space="preserve">муниципальной услуги </w:t>
      </w:r>
      <w:r w:rsidR="00F72921" w:rsidRPr="003D6020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«</w:t>
      </w:r>
      <w:r w:rsidR="00F72921" w:rsidRPr="003D6020">
        <w:rPr>
          <w:rFonts w:ascii="Times New Roman" w:hAnsi="Times New Roman" w:cs="Times New Roman"/>
          <w:snapToGrid w:val="0"/>
          <w:sz w:val="26"/>
          <w:szCs w:val="26"/>
        </w:rPr>
        <w:t xml:space="preserve">Выдача разрешения на установку и эксплуатацию рекламных конструкций, аннулирование раннее выданных разрешений" на территории </w:t>
      </w:r>
      <w:proofErr w:type="spellStart"/>
      <w:r w:rsidR="00F72921" w:rsidRPr="003D6020">
        <w:rPr>
          <w:rFonts w:ascii="Times New Roman" w:hAnsi="Times New Roman" w:cs="Times New Roman"/>
          <w:snapToGrid w:val="0"/>
          <w:sz w:val="26"/>
          <w:szCs w:val="26"/>
        </w:rPr>
        <w:t>Трубчевского</w:t>
      </w:r>
      <w:proofErr w:type="spellEnd"/>
      <w:r w:rsidR="00F72921" w:rsidRPr="003D6020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</w:p>
    <w:p w:rsidR="00975278" w:rsidRPr="003D6020" w:rsidRDefault="00F72921" w:rsidP="003D602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napToGrid w:val="0"/>
          <w:sz w:val="26"/>
          <w:szCs w:val="26"/>
        </w:rPr>
        <w:t>муниципального района</w:t>
      </w:r>
      <w:r w:rsidR="00975278" w:rsidRPr="003D6020">
        <w:rPr>
          <w:rFonts w:ascii="Times New Roman" w:hAnsi="Times New Roman" w:cs="Times New Roman"/>
          <w:sz w:val="26"/>
          <w:szCs w:val="26"/>
        </w:rPr>
        <w:t>.</w:t>
      </w:r>
    </w:p>
    <w:p w:rsidR="00975278" w:rsidRPr="003D6020" w:rsidRDefault="00975278" w:rsidP="003D6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t xml:space="preserve">2. Признать утратившими силу постановления администрации </w:t>
      </w:r>
      <w:proofErr w:type="spellStart"/>
      <w:r w:rsidRPr="003D602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D6020">
        <w:rPr>
          <w:rFonts w:ascii="Times New Roman" w:hAnsi="Times New Roman" w:cs="Times New Roman"/>
          <w:sz w:val="26"/>
          <w:szCs w:val="26"/>
        </w:rPr>
        <w:t xml:space="preserve"> муниципального района:</w:t>
      </w:r>
    </w:p>
    <w:p w:rsidR="00FB29C9" w:rsidRPr="003D6020" w:rsidRDefault="00FB29C9" w:rsidP="003D602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975278" w:rsidRPr="003D6020">
        <w:rPr>
          <w:rFonts w:ascii="Times New Roman" w:hAnsi="Times New Roman" w:cs="Times New Roman"/>
          <w:sz w:val="26"/>
          <w:szCs w:val="26"/>
        </w:rPr>
        <w:t xml:space="preserve">-  </w:t>
      </w:r>
      <w:r w:rsidRPr="003D6020">
        <w:rPr>
          <w:rFonts w:ascii="Times New Roman" w:hAnsi="Times New Roman" w:cs="Times New Roman"/>
          <w:sz w:val="26"/>
          <w:szCs w:val="26"/>
        </w:rPr>
        <w:t>от   31. 10. 2012</w:t>
      </w:r>
      <w:r w:rsidRPr="003D6020">
        <w:rPr>
          <w:rFonts w:ascii="Times New Roman" w:eastAsia="Times New Roman" w:hAnsi="Times New Roman" w:cs="Times New Roman"/>
          <w:sz w:val="26"/>
          <w:szCs w:val="26"/>
        </w:rPr>
        <w:t xml:space="preserve">   № 801</w:t>
      </w:r>
      <w:r w:rsidRPr="003D6020">
        <w:rPr>
          <w:rFonts w:ascii="Times New Roman" w:hAnsi="Times New Roman" w:cs="Times New Roman"/>
          <w:sz w:val="26"/>
          <w:szCs w:val="26"/>
        </w:rPr>
        <w:t xml:space="preserve"> "</w:t>
      </w:r>
      <w:r w:rsidRPr="003D6020">
        <w:rPr>
          <w:rFonts w:ascii="Times New Roman" w:eastAsia="Times New Roman" w:hAnsi="Times New Roman" w:cs="Times New Roman"/>
          <w:sz w:val="26"/>
          <w:szCs w:val="26"/>
        </w:rPr>
        <w:t>Об  утверждении  административного  регламента</w:t>
      </w:r>
    </w:p>
    <w:p w:rsidR="00975278" w:rsidRPr="003D6020" w:rsidRDefault="00FB29C9" w:rsidP="003D602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eastAsia="Times New Roman" w:hAnsi="Times New Roman" w:cs="Times New Roman"/>
          <w:sz w:val="26"/>
          <w:szCs w:val="26"/>
        </w:rPr>
        <w:t>предоставле</w:t>
      </w:r>
      <w:r w:rsidRPr="003D6020">
        <w:rPr>
          <w:rFonts w:ascii="Times New Roman" w:hAnsi="Times New Roman" w:cs="Times New Roman"/>
          <w:sz w:val="26"/>
          <w:szCs w:val="26"/>
        </w:rPr>
        <w:t>ния   муниципальной   услуги "</w:t>
      </w:r>
      <w:r w:rsidRPr="003D6020">
        <w:rPr>
          <w:rFonts w:ascii="Times New Roman" w:eastAsia="Times New Roman" w:hAnsi="Times New Roman" w:cs="Times New Roman"/>
          <w:sz w:val="26"/>
          <w:szCs w:val="26"/>
        </w:rPr>
        <w:t>Выдач</w:t>
      </w:r>
      <w:r w:rsidRPr="003D6020">
        <w:rPr>
          <w:rFonts w:ascii="Times New Roman" w:hAnsi="Times New Roman" w:cs="Times New Roman"/>
          <w:sz w:val="26"/>
          <w:szCs w:val="26"/>
        </w:rPr>
        <w:t xml:space="preserve">а </w:t>
      </w:r>
      <w:r w:rsidRPr="003D6020">
        <w:rPr>
          <w:rFonts w:ascii="Times New Roman" w:eastAsia="Times New Roman" w:hAnsi="Times New Roman" w:cs="Times New Roman"/>
          <w:sz w:val="26"/>
          <w:szCs w:val="26"/>
        </w:rPr>
        <w:t>разрешения на установку рекламных конструкций на</w:t>
      </w:r>
      <w:r w:rsidRPr="003D6020">
        <w:rPr>
          <w:rFonts w:ascii="Times New Roman" w:hAnsi="Times New Roman" w:cs="Times New Roman"/>
          <w:sz w:val="26"/>
          <w:szCs w:val="26"/>
        </w:rPr>
        <w:t xml:space="preserve"> </w:t>
      </w:r>
      <w:r w:rsidRPr="003D6020">
        <w:rPr>
          <w:rFonts w:ascii="Times New Roman" w:eastAsia="Times New Roman" w:hAnsi="Times New Roman" w:cs="Times New Roman"/>
          <w:sz w:val="26"/>
          <w:szCs w:val="26"/>
        </w:rPr>
        <w:t xml:space="preserve">территории  </w:t>
      </w:r>
      <w:proofErr w:type="spellStart"/>
      <w:r w:rsidRPr="003D6020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3D6020">
        <w:rPr>
          <w:rFonts w:ascii="Times New Roman" w:eastAsia="Times New Roman" w:hAnsi="Times New Roman" w:cs="Times New Roman"/>
          <w:sz w:val="26"/>
          <w:szCs w:val="26"/>
        </w:rPr>
        <w:t xml:space="preserve">  муниципального  района</w:t>
      </w:r>
      <w:r w:rsidRPr="003D6020">
        <w:rPr>
          <w:rFonts w:ascii="Times New Roman" w:hAnsi="Times New Roman" w:cs="Times New Roman"/>
          <w:sz w:val="26"/>
          <w:szCs w:val="26"/>
        </w:rPr>
        <w:t>"</w:t>
      </w:r>
      <w:r w:rsidR="00975278" w:rsidRPr="003D6020">
        <w:rPr>
          <w:rFonts w:ascii="Times New Roman" w:hAnsi="Times New Roman" w:cs="Times New Roman"/>
          <w:sz w:val="26"/>
          <w:szCs w:val="26"/>
        </w:rPr>
        <w:t>;</w:t>
      </w:r>
    </w:p>
    <w:p w:rsidR="00FB29C9" w:rsidRPr="003D6020" w:rsidRDefault="00FB29C9" w:rsidP="003D602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t xml:space="preserve">           -  05.12.2016  № 979</w:t>
      </w:r>
      <w:r w:rsidR="003D6020">
        <w:rPr>
          <w:rFonts w:ascii="Times New Roman" w:hAnsi="Times New Roman" w:cs="Times New Roman"/>
          <w:sz w:val="26"/>
          <w:szCs w:val="26"/>
        </w:rPr>
        <w:t xml:space="preserve"> </w:t>
      </w:r>
      <w:r w:rsidRPr="003D6020">
        <w:rPr>
          <w:rFonts w:ascii="Times New Roman" w:hAnsi="Times New Roman" w:cs="Times New Roman"/>
          <w:sz w:val="26"/>
          <w:szCs w:val="26"/>
        </w:rPr>
        <w:t xml:space="preserve"> </w:t>
      </w:r>
      <w:r w:rsidRPr="003D6020">
        <w:rPr>
          <w:rFonts w:ascii="Times New Roman" w:hAnsi="Times New Roman" w:cs="Times New Roman"/>
          <w:color w:val="000000"/>
          <w:sz w:val="26"/>
          <w:szCs w:val="26"/>
        </w:rPr>
        <w:t xml:space="preserve">"О внесении изменений в административный регламент предоставления муниципальной услуги </w:t>
      </w:r>
      <w:r w:rsidRPr="003D6020">
        <w:rPr>
          <w:rFonts w:ascii="Times New Roman" w:hAnsi="Times New Roman" w:cs="Times New Roman"/>
          <w:sz w:val="26"/>
          <w:szCs w:val="26"/>
        </w:rPr>
        <w:t>"</w:t>
      </w:r>
      <w:r w:rsidRPr="003D6020">
        <w:rPr>
          <w:rFonts w:ascii="Times New Roman" w:eastAsia="Times New Roman" w:hAnsi="Times New Roman" w:cs="Times New Roman"/>
          <w:sz w:val="26"/>
          <w:szCs w:val="26"/>
        </w:rPr>
        <w:t>Выдач</w:t>
      </w:r>
      <w:r w:rsidRPr="003D6020">
        <w:rPr>
          <w:rFonts w:ascii="Times New Roman" w:hAnsi="Times New Roman" w:cs="Times New Roman"/>
          <w:sz w:val="26"/>
          <w:szCs w:val="26"/>
        </w:rPr>
        <w:t xml:space="preserve">а </w:t>
      </w:r>
      <w:r w:rsidRPr="003D6020">
        <w:rPr>
          <w:rFonts w:ascii="Times New Roman" w:eastAsia="Times New Roman" w:hAnsi="Times New Roman" w:cs="Times New Roman"/>
          <w:sz w:val="26"/>
          <w:szCs w:val="26"/>
        </w:rPr>
        <w:t>разрешения на установку рекламных конструкций на</w:t>
      </w:r>
      <w:r w:rsidRPr="003D6020">
        <w:rPr>
          <w:rFonts w:ascii="Times New Roman" w:hAnsi="Times New Roman" w:cs="Times New Roman"/>
          <w:sz w:val="26"/>
          <w:szCs w:val="26"/>
        </w:rPr>
        <w:t xml:space="preserve"> </w:t>
      </w:r>
      <w:r w:rsidRPr="003D6020">
        <w:rPr>
          <w:rFonts w:ascii="Times New Roman" w:eastAsia="Times New Roman" w:hAnsi="Times New Roman" w:cs="Times New Roman"/>
          <w:sz w:val="26"/>
          <w:szCs w:val="26"/>
        </w:rPr>
        <w:t xml:space="preserve">территории  </w:t>
      </w:r>
      <w:proofErr w:type="spellStart"/>
      <w:r w:rsidRPr="003D6020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3D6020">
        <w:rPr>
          <w:rFonts w:ascii="Times New Roman" w:eastAsia="Times New Roman" w:hAnsi="Times New Roman" w:cs="Times New Roman"/>
          <w:sz w:val="26"/>
          <w:szCs w:val="26"/>
        </w:rPr>
        <w:t xml:space="preserve">  муниципального  района</w:t>
      </w:r>
      <w:r w:rsidRPr="003D6020">
        <w:rPr>
          <w:rFonts w:ascii="Times New Roman" w:hAnsi="Times New Roman" w:cs="Times New Roman"/>
          <w:sz w:val="26"/>
          <w:szCs w:val="26"/>
        </w:rPr>
        <w:t>".</w:t>
      </w:r>
    </w:p>
    <w:p w:rsidR="00975278" w:rsidRPr="003D6020" w:rsidRDefault="00975278" w:rsidP="003D6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t>3.</w:t>
      </w:r>
      <w:r w:rsidR="0085460B" w:rsidRPr="003D6020">
        <w:rPr>
          <w:rFonts w:ascii="Times New Roman" w:hAnsi="Times New Roman" w:cs="Times New Roman"/>
          <w:sz w:val="26"/>
          <w:szCs w:val="26"/>
        </w:rPr>
        <w:t xml:space="preserve"> </w:t>
      </w:r>
      <w:r w:rsidRPr="003D6020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Pr="003D602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D6020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3D602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D602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592834" w:rsidRPr="003D6020">
        <w:rPr>
          <w:rFonts w:ascii="Times New Roman" w:hAnsi="Times New Roman" w:cs="Times New Roman"/>
          <w:sz w:val="26"/>
          <w:szCs w:val="26"/>
        </w:rPr>
        <w:t xml:space="preserve"> </w:t>
      </w:r>
      <w:r w:rsidR="00592834" w:rsidRPr="003D6020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592834" w:rsidRPr="003D602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592834" w:rsidRPr="003D6020">
        <w:rPr>
          <w:rFonts w:ascii="Times New Roman" w:hAnsi="Times New Roman" w:cs="Times New Roman"/>
          <w:sz w:val="26"/>
          <w:szCs w:val="26"/>
          <w:lang w:val="en-US"/>
        </w:rPr>
        <w:t>trubech</w:t>
      </w:r>
      <w:proofErr w:type="spellEnd"/>
      <w:r w:rsidR="00592834" w:rsidRPr="003D6020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592834" w:rsidRPr="003D6020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592834" w:rsidRPr="003D6020">
        <w:rPr>
          <w:rFonts w:ascii="Times New Roman" w:hAnsi="Times New Roman" w:cs="Times New Roman"/>
          <w:sz w:val="26"/>
          <w:szCs w:val="26"/>
        </w:rPr>
        <w:t xml:space="preserve"> в </w:t>
      </w:r>
      <w:r w:rsidRPr="003D6020">
        <w:rPr>
          <w:rFonts w:ascii="Times New Roman" w:hAnsi="Times New Roman" w:cs="Times New Roman"/>
          <w:sz w:val="26"/>
          <w:szCs w:val="26"/>
        </w:rPr>
        <w:t>сети Интернет.</w:t>
      </w:r>
    </w:p>
    <w:p w:rsidR="00975278" w:rsidRPr="003D6020" w:rsidRDefault="00975278" w:rsidP="003D6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t>4.</w:t>
      </w:r>
      <w:r w:rsidR="0085460B" w:rsidRPr="003D6020">
        <w:rPr>
          <w:rFonts w:ascii="Times New Roman" w:hAnsi="Times New Roman" w:cs="Times New Roman"/>
          <w:sz w:val="26"/>
          <w:szCs w:val="26"/>
        </w:rPr>
        <w:t xml:space="preserve"> </w:t>
      </w:r>
      <w:r w:rsidRPr="003D6020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архитектуры и жилищно-коммунального хозяйства, организационно-правовой отдел администрации </w:t>
      </w:r>
      <w:proofErr w:type="spellStart"/>
      <w:r w:rsidRPr="003D602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D6020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975278" w:rsidRPr="003D6020" w:rsidRDefault="00975278" w:rsidP="003D6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D6020">
        <w:rPr>
          <w:rFonts w:ascii="Times New Roman" w:hAnsi="Times New Roman" w:cs="Times New Roman"/>
          <w:sz w:val="26"/>
          <w:szCs w:val="26"/>
        </w:rPr>
        <w:lastRenderedPageBreak/>
        <w:t>5.</w:t>
      </w:r>
      <w:r w:rsidR="0085460B" w:rsidRPr="003D6020">
        <w:rPr>
          <w:rFonts w:ascii="Times New Roman" w:hAnsi="Times New Roman" w:cs="Times New Roman"/>
          <w:sz w:val="26"/>
          <w:szCs w:val="26"/>
        </w:rPr>
        <w:t xml:space="preserve"> </w:t>
      </w:r>
      <w:r w:rsidRPr="003D6020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Pr="003D602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D6020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3D6020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3D6020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975278" w:rsidRPr="003D6020" w:rsidRDefault="00975278" w:rsidP="003D6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92834" w:rsidRPr="003D6020" w:rsidRDefault="00975278" w:rsidP="003D602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3D6020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  <w:r w:rsidR="00592834" w:rsidRPr="003D602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3D6020">
        <w:rPr>
          <w:rFonts w:ascii="Times New Roman" w:hAnsi="Times New Roman" w:cs="Times New Roman"/>
          <w:b/>
          <w:bCs/>
          <w:sz w:val="26"/>
          <w:szCs w:val="26"/>
        </w:rPr>
        <w:t>Трубчевского</w:t>
      </w:r>
      <w:proofErr w:type="spellEnd"/>
      <w:r w:rsidRPr="003D602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91FE3" w:rsidRPr="003D6020" w:rsidRDefault="00975278" w:rsidP="003D6020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3D6020">
        <w:rPr>
          <w:rFonts w:ascii="Times New Roman" w:hAnsi="Times New Roman" w:cs="Times New Roman"/>
          <w:b/>
          <w:bCs/>
          <w:sz w:val="26"/>
          <w:szCs w:val="26"/>
        </w:rPr>
        <w:t>муниципального района</w:t>
      </w:r>
      <w:r w:rsidRPr="003D6020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3D6020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3D6020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3D6020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</w:t>
      </w:r>
      <w:r w:rsidR="00592834" w:rsidRPr="003D6020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</w:t>
      </w:r>
      <w:r w:rsidRPr="003D6020">
        <w:rPr>
          <w:rFonts w:ascii="Times New Roman" w:hAnsi="Times New Roman" w:cs="Times New Roman"/>
          <w:b/>
          <w:bCs/>
          <w:sz w:val="26"/>
          <w:szCs w:val="26"/>
        </w:rPr>
        <w:t xml:space="preserve">И.И. </w:t>
      </w:r>
      <w:proofErr w:type="spellStart"/>
      <w:r w:rsidRPr="003D6020"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791FE3" w:rsidRPr="003D6020" w:rsidRDefault="00791FE3" w:rsidP="003D6020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791FE3" w:rsidRPr="00AD4BEC" w:rsidRDefault="00791FE3" w:rsidP="003D6020">
      <w:pPr>
        <w:spacing w:line="240" w:lineRule="auto"/>
      </w:pPr>
    </w:p>
    <w:p w:rsidR="003D6020" w:rsidRPr="003D6020" w:rsidRDefault="003D6020" w:rsidP="003D602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lang w:eastAsia="ar-SA"/>
        </w:rPr>
      </w:pPr>
      <w:r w:rsidRPr="003D6020">
        <w:rPr>
          <w:rFonts w:ascii="Times New Roman" w:hAnsi="Times New Roman"/>
          <w:i/>
          <w:iCs/>
          <w:lang w:eastAsia="ar-SA"/>
        </w:rPr>
        <w:t xml:space="preserve">Исп. </w:t>
      </w:r>
      <w:proofErr w:type="spellStart"/>
      <w:r w:rsidRPr="003D6020">
        <w:rPr>
          <w:rFonts w:ascii="Times New Roman" w:hAnsi="Times New Roman"/>
          <w:i/>
          <w:iCs/>
          <w:lang w:eastAsia="ar-SA"/>
        </w:rPr>
        <w:t>нач</w:t>
      </w:r>
      <w:proofErr w:type="spellEnd"/>
      <w:r w:rsidRPr="003D6020">
        <w:rPr>
          <w:rFonts w:ascii="Times New Roman" w:hAnsi="Times New Roman"/>
          <w:i/>
          <w:iCs/>
          <w:lang w:eastAsia="ar-SA"/>
        </w:rPr>
        <w:t>. отд. архит.</w:t>
      </w:r>
    </w:p>
    <w:p w:rsidR="003D6020" w:rsidRPr="003D6020" w:rsidRDefault="003D6020" w:rsidP="003D602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lang w:eastAsia="ar-SA"/>
        </w:rPr>
      </w:pPr>
      <w:r w:rsidRPr="003D6020">
        <w:rPr>
          <w:rFonts w:ascii="Times New Roman" w:hAnsi="Times New Roman"/>
          <w:i/>
          <w:iCs/>
          <w:lang w:eastAsia="ar-SA"/>
        </w:rPr>
        <w:t xml:space="preserve">и ЖКХ  Т.И. Лушина </w:t>
      </w:r>
    </w:p>
    <w:p w:rsidR="003D6020" w:rsidRPr="003D6020" w:rsidRDefault="003D6020" w:rsidP="003D6020">
      <w:pPr>
        <w:spacing w:after="0" w:line="240" w:lineRule="auto"/>
        <w:rPr>
          <w:rFonts w:ascii="Times New Roman" w:hAnsi="Times New Roman" w:cs="Times New Roman"/>
          <w:i/>
        </w:rPr>
      </w:pPr>
      <w:r w:rsidRPr="003D6020">
        <w:rPr>
          <w:rFonts w:ascii="Times New Roman" w:hAnsi="Times New Roman" w:cs="Times New Roman"/>
          <w:i/>
        </w:rPr>
        <w:t xml:space="preserve">Гл. спец. </w:t>
      </w:r>
      <w:proofErr w:type="spellStart"/>
      <w:r w:rsidRPr="003D6020">
        <w:rPr>
          <w:rFonts w:ascii="Times New Roman" w:hAnsi="Times New Roman" w:cs="Times New Roman"/>
          <w:i/>
        </w:rPr>
        <w:t>орг.-прав</w:t>
      </w:r>
      <w:proofErr w:type="spellEnd"/>
      <w:r w:rsidRPr="003D6020">
        <w:rPr>
          <w:rFonts w:ascii="Times New Roman" w:hAnsi="Times New Roman" w:cs="Times New Roman"/>
          <w:i/>
        </w:rPr>
        <w:t>. отд.</w:t>
      </w:r>
    </w:p>
    <w:p w:rsidR="003D6020" w:rsidRPr="003D6020" w:rsidRDefault="003D6020" w:rsidP="003D6020">
      <w:pPr>
        <w:spacing w:line="240" w:lineRule="auto"/>
        <w:rPr>
          <w:rFonts w:ascii="Times New Roman" w:hAnsi="Times New Roman" w:cs="Times New Roman"/>
        </w:rPr>
      </w:pPr>
      <w:proofErr w:type="spellStart"/>
      <w:r w:rsidRPr="003D6020">
        <w:rPr>
          <w:rFonts w:ascii="Times New Roman" w:hAnsi="Times New Roman" w:cs="Times New Roman"/>
          <w:i/>
        </w:rPr>
        <w:t>Андрейчикова</w:t>
      </w:r>
      <w:proofErr w:type="spellEnd"/>
      <w:r w:rsidRPr="003D6020">
        <w:rPr>
          <w:rFonts w:ascii="Times New Roman" w:hAnsi="Times New Roman" w:cs="Times New Roman"/>
          <w:i/>
        </w:rPr>
        <w:t xml:space="preserve"> О.Г</w:t>
      </w:r>
      <w:r w:rsidRPr="003D6020">
        <w:rPr>
          <w:rFonts w:ascii="Times New Roman" w:hAnsi="Times New Roman" w:cs="Times New Roman"/>
        </w:rPr>
        <w:t>.</w:t>
      </w:r>
    </w:p>
    <w:p w:rsidR="00B36A64" w:rsidRPr="00791FE3" w:rsidRDefault="00B36A64" w:rsidP="00791FE3">
      <w:pPr>
        <w:rPr>
          <w:rFonts w:ascii="Times New Roman" w:hAnsi="Times New Roman" w:cs="Times New Roman"/>
          <w:sz w:val="26"/>
          <w:szCs w:val="26"/>
        </w:rPr>
      </w:pPr>
    </w:p>
    <w:sectPr w:rsidR="00B36A64" w:rsidRPr="00791FE3" w:rsidSect="00AA2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characterSpacingControl w:val="doNotCompress"/>
  <w:compat>
    <w:useFELayout/>
  </w:compat>
  <w:rsids>
    <w:rsidRoot w:val="00975278"/>
    <w:rsid w:val="00057246"/>
    <w:rsid w:val="0016271A"/>
    <w:rsid w:val="00196DF0"/>
    <w:rsid w:val="0029412D"/>
    <w:rsid w:val="002C520D"/>
    <w:rsid w:val="003D6020"/>
    <w:rsid w:val="00592834"/>
    <w:rsid w:val="00791FE3"/>
    <w:rsid w:val="0085460B"/>
    <w:rsid w:val="00975278"/>
    <w:rsid w:val="00A53A49"/>
    <w:rsid w:val="00AA2A77"/>
    <w:rsid w:val="00AB1BFE"/>
    <w:rsid w:val="00B36A64"/>
    <w:rsid w:val="00F72921"/>
    <w:rsid w:val="00F81BA0"/>
    <w:rsid w:val="00FB2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A77"/>
  </w:style>
  <w:style w:type="paragraph" w:styleId="3">
    <w:name w:val="heading 3"/>
    <w:basedOn w:val="a"/>
    <w:link w:val="30"/>
    <w:uiPriority w:val="9"/>
    <w:qFormat/>
    <w:rsid w:val="005928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2834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9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2020-10-09T11:50:00Z</cp:lastPrinted>
  <dcterms:created xsi:type="dcterms:W3CDTF">2020-10-08T13:27:00Z</dcterms:created>
  <dcterms:modified xsi:type="dcterms:W3CDTF">2020-10-09T12:02:00Z</dcterms:modified>
</cp:coreProperties>
</file>